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4C" w:rsidRDefault="00020E57" w:rsidP="001A56D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723E57">
        <w:rPr>
          <w:sz w:val="28"/>
          <w:szCs w:val="28"/>
        </w:rPr>
        <w:t xml:space="preserve"> </w:t>
      </w:r>
      <w:r w:rsidR="00D06BB3">
        <w:rPr>
          <w:sz w:val="28"/>
          <w:szCs w:val="28"/>
        </w:rPr>
        <w:t xml:space="preserve"> </w:t>
      </w:r>
      <w:r w:rsidR="00B10D19">
        <w:rPr>
          <w:sz w:val="28"/>
          <w:szCs w:val="28"/>
        </w:rPr>
        <w:t xml:space="preserve"> </w:t>
      </w:r>
      <w:r w:rsidR="008D3649">
        <w:rPr>
          <w:sz w:val="28"/>
          <w:szCs w:val="28"/>
        </w:rPr>
        <w:t xml:space="preserve"> </w:t>
      </w:r>
      <w:r w:rsidR="0012308C">
        <w:rPr>
          <w:sz w:val="28"/>
          <w:szCs w:val="28"/>
        </w:rPr>
        <w:t xml:space="preserve"> </w:t>
      </w:r>
      <w:r w:rsidR="00391AFE">
        <w:rPr>
          <w:sz w:val="28"/>
          <w:szCs w:val="28"/>
        </w:rPr>
        <w:t xml:space="preserve"> </w:t>
      </w:r>
      <w:r w:rsidR="003438DF">
        <w:rPr>
          <w:sz w:val="28"/>
          <w:szCs w:val="28"/>
        </w:rPr>
        <w:t xml:space="preserve">                                                   </w:t>
      </w:r>
      <w:r w:rsidR="0097364C" w:rsidRPr="0097364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691.5pt">
            <v:imagedata r:id="rId8" o:title="IMG_20181011_0006"/>
          </v:shape>
        </w:pict>
      </w:r>
    </w:p>
    <w:p w:rsidR="0097364C" w:rsidRDefault="0097364C" w:rsidP="001A56D2">
      <w:pPr>
        <w:spacing w:line="360" w:lineRule="auto"/>
        <w:rPr>
          <w:sz w:val="28"/>
          <w:szCs w:val="28"/>
          <w:lang w:val="en-US"/>
        </w:rPr>
      </w:pPr>
    </w:p>
    <w:p w:rsidR="0097364C" w:rsidRDefault="0097364C" w:rsidP="001A56D2">
      <w:pPr>
        <w:spacing w:line="360" w:lineRule="auto"/>
        <w:rPr>
          <w:sz w:val="28"/>
          <w:szCs w:val="28"/>
          <w:lang w:val="en-US"/>
        </w:rPr>
      </w:pPr>
    </w:p>
    <w:p w:rsidR="003438DF" w:rsidRPr="00396625" w:rsidRDefault="003438DF" w:rsidP="0097364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62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438DF" w:rsidRPr="00396625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396625">
        <w:rPr>
          <w:rStyle w:val="c1"/>
          <w:rFonts w:ascii="Times New Roman" w:hAnsi="Times New Roman"/>
          <w:b/>
          <w:sz w:val="24"/>
          <w:szCs w:val="24"/>
        </w:rPr>
        <w:t>Рабочая программа по английскому языку 8</w:t>
      </w:r>
      <w:r w:rsidR="00752AA1" w:rsidRPr="00020E57">
        <w:rPr>
          <w:rStyle w:val="c1"/>
          <w:rFonts w:ascii="Times New Roman" w:hAnsi="Times New Roman"/>
          <w:b/>
          <w:sz w:val="24"/>
          <w:szCs w:val="24"/>
        </w:rPr>
        <w:t xml:space="preserve"> </w:t>
      </w:r>
      <w:r w:rsidRPr="00396625">
        <w:rPr>
          <w:rStyle w:val="c1"/>
          <w:rFonts w:ascii="Times New Roman" w:hAnsi="Times New Roman"/>
          <w:b/>
          <w:sz w:val="24"/>
          <w:szCs w:val="24"/>
        </w:rPr>
        <w:t>класса составлена в соответствии с</w:t>
      </w:r>
      <w:r w:rsidRPr="00396625">
        <w:rPr>
          <w:rFonts w:ascii="Times New Roman" w:hAnsi="Times New Roman" w:cs="Times New Roman"/>
          <w:sz w:val="24"/>
          <w:szCs w:val="24"/>
        </w:rPr>
        <w:t xml:space="preserve"> федеральным компонентом государственных образовательных стандартов  основного  образования по иностранному язык</w:t>
      </w:r>
      <w:proofErr w:type="gramStart"/>
      <w:r w:rsidRPr="00396625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396625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РФ 05.03.2004  № 1089) с учетом</w:t>
      </w:r>
      <w:r w:rsidRPr="00396625">
        <w:rPr>
          <w:rStyle w:val="c1"/>
          <w:rFonts w:ascii="Times New Roman" w:hAnsi="Times New Roman"/>
          <w:sz w:val="24"/>
          <w:szCs w:val="24"/>
        </w:rPr>
        <w:t xml:space="preserve">  авторской программы английского языка к УМК «</w:t>
      </w:r>
      <w:proofErr w:type="spellStart"/>
      <w:r w:rsidRPr="00396625">
        <w:rPr>
          <w:rStyle w:val="c1"/>
          <w:rFonts w:ascii="Times New Roman" w:hAnsi="Times New Roman"/>
          <w:sz w:val="24"/>
          <w:szCs w:val="24"/>
        </w:rPr>
        <w:t>Enjoy</w:t>
      </w:r>
      <w:proofErr w:type="spellEnd"/>
      <w:r w:rsidRPr="00396625">
        <w:rPr>
          <w:rStyle w:val="c1"/>
          <w:rFonts w:ascii="Times New Roman" w:hAnsi="Times New Roman"/>
          <w:sz w:val="24"/>
          <w:szCs w:val="24"/>
        </w:rPr>
        <w:t xml:space="preserve"> </w:t>
      </w:r>
      <w:proofErr w:type="spellStart"/>
      <w:r w:rsidRPr="00396625">
        <w:rPr>
          <w:rStyle w:val="c1"/>
          <w:rFonts w:ascii="Times New Roman" w:hAnsi="Times New Roman"/>
          <w:sz w:val="24"/>
          <w:szCs w:val="24"/>
        </w:rPr>
        <w:t>English</w:t>
      </w:r>
      <w:proofErr w:type="spellEnd"/>
      <w:r w:rsidRPr="00396625">
        <w:rPr>
          <w:rStyle w:val="c1"/>
          <w:rFonts w:ascii="Times New Roman" w:hAnsi="Times New Roman"/>
          <w:sz w:val="24"/>
          <w:szCs w:val="24"/>
        </w:rPr>
        <w:t xml:space="preserve">» для учащихся 2-11 классов общеобразовательных учреждений под редакцией М.З. </w:t>
      </w:r>
      <w:proofErr w:type="spellStart"/>
      <w:r w:rsidRPr="00396625">
        <w:rPr>
          <w:rStyle w:val="c1"/>
          <w:rFonts w:ascii="Times New Roman" w:hAnsi="Times New Roman"/>
          <w:sz w:val="24"/>
          <w:szCs w:val="24"/>
        </w:rPr>
        <w:t>Биболетовой</w:t>
      </w:r>
      <w:proofErr w:type="spellEnd"/>
      <w:r w:rsidRPr="00396625">
        <w:rPr>
          <w:rStyle w:val="c1"/>
          <w:rFonts w:ascii="Times New Roman" w:hAnsi="Times New Roman"/>
          <w:sz w:val="24"/>
          <w:szCs w:val="24"/>
        </w:rPr>
        <w:t>. Издательство Титул 2010</w:t>
      </w:r>
    </w:p>
    <w:p w:rsidR="003438DF" w:rsidRPr="00396625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39662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3438DF" w:rsidRPr="00396625" w:rsidRDefault="003438DF" w:rsidP="00BE128F">
      <w:pPr>
        <w:rPr>
          <w:rFonts w:ascii="Times New Roman" w:hAnsi="Times New Roman" w:cs="Times New Roman"/>
          <w:b/>
          <w:sz w:val="24"/>
          <w:szCs w:val="24"/>
        </w:rPr>
      </w:pPr>
      <w:r w:rsidRPr="0039662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39662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английский язык</w:t>
      </w:r>
    </w:p>
    <w:p w:rsidR="003438DF" w:rsidRPr="00396625" w:rsidRDefault="003438DF" w:rsidP="00A7495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625">
        <w:rPr>
          <w:rFonts w:ascii="Times New Roman" w:hAnsi="Times New Roman" w:cs="Times New Roman"/>
          <w:color w:val="000000"/>
          <w:sz w:val="24"/>
          <w:szCs w:val="24"/>
        </w:rPr>
        <w:t>Авторы серии "</w:t>
      </w:r>
      <w:r w:rsidRPr="00396625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6625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t xml:space="preserve">" ставили своей </w:t>
      </w:r>
      <w:r w:rsidRPr="00396625">
        <w:rPr>
          <w:rFonts w:ascii="Times New Roman" w:hAnsi="Times New Roman" w:cs="Times New Roman"/>
          <w:b/>
          <w:color w:val="000000"/>
          <w:sz w:val="24"/>
          <w:szCs w:val="24"/>
        </w:rPr>
        <w:t>целью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комплексное решение задач, стоящих пе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ред предметом "Иностранный язык" а именно формирование иноязычной коммуникативной компетенции учащихся, понимаемой как их спо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собность и готовность общаться на английском языке в пределах, определенных стандартом по иностранным языкам и примерной программой по английскому языку.</w:t>
      </w:r>
    </w:p>
    <w:p w:rsidR="003438DF" w:rsidRPr="00396625" w:rsidRDefault="003438DF" w:rsidP="00A7495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96625">
        <w:rPr>
          <w:rFonts w:ascii="Times New Roman" w:hAnsi="Times New Roman" w:cs="Times New Roman"/>
          <w:color w:val="000000"/>
          <w:sz w:val="24"/>
          <w:szCs w:val="24"/>
        </w:rPr>
        <w:t>•  развитие коммуникативных умений уча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щихся в говорении, чтении, понимании на слух и письме на английском языке;</w:t>
      </w:r>
    </w:p>
    <w:p w:rsidR="003438DF" w:rsidRPr="00396625" w:rsidRDefault="003438DF" w:rsidP="00A7495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96625">
        <w:rPr>
          <w:rFonts w:ascii="Times New Roman" w:hAnsi="Times New Roman" w:cs="Times New Roman"/>
          <w:color w:val="000000"/>
          <w:sz w:val="24"/>
          <w:szCs w:val="24"/>
        </w:rPr>
        <w:t>•  развитие и образование учащихся средства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ми английского языка, а именно: а) осознание ими явлений действительности, происходящих в </w:t>
      </w:r>
      <w:proofErr w:type="spellStart"/>
      <w:r w:rsidRPr="00396625">
        <w:rPr>
          <w:rFonts w:ascii="Times New Roman" w:hAnsi="Times New Roman" w:cs="Times New Roman"/>
          <w:color w:val="000000"/>
          <w:sz w:val="24"/>
          <w:szCs w:val="24"/>
        </w:rPr>
        <w:t>англоговорящих</w:t>
      </w:r>
      <w:proofErr w:type="spellEnd"/>
      <w:r w:rsidRPr="00396625">
        <w:rPr>
          <w:rFonts w:ascii="Times New Roman" w:hAnsi="Times New Roman" w:cs="Times New Roman"/>
          <w:color w:val="000000"/>
          <w:sz w:val="24"/>
          <w:szCs w:val="24"/>
        </w:rPr>
        <w:t xml:space="preserve"> странах, через знания о культу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ре, истории и традициях этих стран; б) осознание роли родного языка и родной культуры в сравнении с культурой других народов; в) понимание важности изучения английского языка как сред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ства достижения взаимопонимания между людь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ми; г) развитие познавательных способностей учащихся, их интереса к учению.</w:t>
      </w:r>
    </w:p>
    <w:p w:rsidR="003438DF" w:rsidRPr="00396625" w:rsidRDefault="003438DF" w:rsidP="00A7495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96625">
        <w:rPr>
          <w:rFonts w:ascii="Times New Roman" w:hAnsi="Times New Roman" w:cs="Times New Roman"/>
          <w:color w:val="000000"/>
          <w:sz w:val="24"/>
          <w:szCs w:val="24"/>
        </w:rPr>
        <w:t>Ку</w:t>
      </w:r>
      <w:proofErr w:type="gramStart"/>
      <w:r w:rsidRPr="00396625">
        <w:rPr>
          <w:rFonts w:ascii="Times New Roman" w:hAnsi="Times New Roman" w:cs="Times New Roman"/>
          <w:color w:val="000000"/>
          <w:sz w:val="24"/>
          <w:szCs w:val="24"/>
        </w:rPr>
        <w:t>рс стр</w:t>
      </w:r>
      <w:proofErr w:type="gramEnd"/>
      <w:r w:rsidRPr="00396625">
        <w:rPr>
          <w:rFonts w:ascii="Times New Roman" w:hAnsi="Times New Roman" w:cs="Times New Roman"/>
          <w:color w:val="000000"/>
          <w:sz w:val="24"/>
          <w:szCs w:val="24"/>
        </w:rPr>
        <w:t>оится в русле задач развития и воспи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тания коммуникативной культуры школьников, расширения и обогащения их коммуникативного и жизненного опыта в новом контексте общения, расширения кругозора учащихся. Авторы стара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лись придать курсу современное звучание, ори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ентированное на взаимопонимание, терпимость к различиям между людьми, совместное решение важных общечеловеческих проблем, сотрудни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чество и взаимодействие, в том числе и средства</w:t>
      </w:r>
      <w:r w:rsidRPr="00396625">
        <w:rPr>
          <w:rFonts w:ascii="Times New Roman" w:hAnsi="Times New Roman" w:cs="Times New Roman"/>
          <w:color w:val="000000"/>
          <w:sz w:val="24"/>
          <w:szCs w:val="24"/>
        </w:rPr>
        <w:softHyphen/>
        <w:t>ми английского языка.</w:t>
      </w:r>
    </w:p>
    <w:p w:rsidR="003438DF" w:rsidRPr="00396625" w:rsidRDefault="003438DF" w:rsidP="00A7495B">
      <w:pPr>
        <w:pStyle w:val="23"/>
        <w:ind w:left="113" w:right="113" w:firstLine="357"/>
      </w:pPr>
      <w:r w:rsidRPr="00396625">
        <w:rPr>
          <w:color w:val="000000"/>
        </w:rPr>
        <w:t xml:space="preserve">В учебниках данной серии реализуется </w:t>
      </w:r>
      <w:proofErr w:type="spellStart"/>
      <w:r w:rsidRPr="00396625">
        <w:rPr>
          <w:color w:val="000000"/>
        </w:rPr>
        <w:t>деятельностный</w:t>
      </w:r>
      <w:proofErr w:type="spellEnd"/>
      <w:r w:rsidRPr="00396625">
        <w:rPr>
          <w:color w:val="000000"/>
        </w:rPr>
        <w:t>, коммуникативно-когнитивный под</w:t>
      </w:r>
      <w:r w:rsidRPr="00396625">
        <w:rPr>
          <w:color w:val="000000"/>
        </w:rPr>
        <w:softHyphen/>
        <w:t>ход к обучению английскому языку.</w:t>
      </w:r>
      <w:r w:rsidRPr="00396625">
        <w:t xml:space="preserve"> </w:t>
      </w:r>
      <w:r w:rsidRPr="00396625">
        <w:rPr>
          <w:rStyle w:val="c1"/>
        </w:rPr>
        <w:t xml:space="preserve">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 Обучение английскому языку в основной школе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</w:t>
      </w:r>
      <w:proofErr w:type="spellStart"/>
      <w:r w:rsidRPr="00396625">
        <w:rPr>
          <w:rStyle w:val="c1"/>
        </w:rPr>
        <w:t>аудировании</w:t>
      </w:r>
      <w:proofErr w:type="spellEnd"/>
      <w:r w:rsidRPr="00396625">
        <w:rPr>
          <w:rStyle w:val="c1"/>
        </w:rPr>
        <w:t xml:space="preserve">, чтении и письме включающую языковую и </w:t>
      </w:r>
      <w:proofErr w:type="spellStart"/>
      <w:r w:rsidRPr="00396625">
        <w:rPr>
          <w:rStyle w:val="c1"/>
        </w:rPr>
        <w:t>социокультурную</w:t>
      </w:r>
      <w:proofErr w:type="spellEnd"/>
      <w:r w:rsidRPr="00396625">
        <w:rPr>
          <w:rStyle w:val="c1"/>
        </w:rPr>
        <w:t xml:space="preserve"> компетенции, а также развитие </w:t>
      </w:r>
      <w:proofErr w:type="spellStart"/>
      <w:r w:rsidRPr="00396625">
        <w:rPr>
          <w:rStyle w:val="c1"/>
        </w:rPr>
        <w:t>учебн</w:t>
      </w:r>
      <w:proofErr w:type="gramStart"/>
      <w:r w:rsidRPr="00396625">
        <w:rPr>
          <w:rStyle w:val="c1"/>
        </w:rPr>
        <w:t>о</w:t>
      </w:r>
      <w:proofErr w:type="spellEnd"/>
      <w:r w:rsidRPr="00396625">
        <w:rPr>
          <w:rStyle w:val="c1"/>
        </w:rPr>
        <w:t>-</w:t>
      </w:r>
      <w:proofErr w:type="gramEnd"/>
      <w:r w:rsidRPr="00396625">
        <w:rPr>
          <w:rStyle w:val="c1"/>
        </w:rPr>
        <w:t xml:space="preserve"> познавательной и компенсаторной компетенции. </w:t>
      </w:r>
    </w:p>
    <w:p w:rsidR="003438DF" w:rsidRPr="00396625" w:rsidRDefault="003438DF" w:rsidP="00BE12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662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396625">
        <w:rPr>
          <w:rStyle w:val="c2c6"/>
          <w:rFonts w:ascii="Times New Roman" w:hAnsi="Times New Roman"/>
          <w:b/>
          <w:sz w:val="24"/>
          <w:szCs w:val="24"/>
        </w:rPr>
        <w:t>Место предмета в базисном учебном плане</w:t>
      </w:r>
    </w:p>
    <w:p w:rsidR="003438DF" w:rsidRPr="00396625" w:rsidRDefault="003438DF" w:rsidP="00BE128F">
      <w:pPr>
        <w:rPr>
          <w:rFonts w:ascii="Times New Roman" w:hAnsi="Times New Roman" w:cs="Times New Roman"/>
          <w:snapToGrid w:val="0"/>
          <w:sz w:val="24"/>
          <w:szCs w:val="24"/>
        </w:rPr>
      </w:pPr>
      <w:r w:rsidRPr="00396625">
        <w:rPr>
          <w:rStyle w:val="c1"/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510 часов для обязательного изучения английского языка на ступени основного общего </w:t>
      </w:r>
      <w:r w:rsidRPr="00396625">
        <w:rPr>
          <w:rStyle w:val="c1"/>
          <w:rFonts w:ascii="Times New Roman" w:hAnsi="Times New Roman"/>
          <w:sz w:val="24"/>
          <w:szCs w:val="24"/>
        </w:rPr>
        <w:lastRenderedPageBreak/>
        <w:t xml:space="preserve">образования. Согласно  учебному плану Синицынской ООШ на изучение английского языка в 8классе отводится 3 часа в неделю 102 часа в год. </w:t>
      </w:r>
      <w:r w:rsidRPr="0039662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3438DF" w:rsidRPr="00396625" w:rsidRDefault="003438DF" w:rsidP="00BE128F">
      <w:pPr>
        <w:rPr>
          <w:rStyle w:val="c2c6"/>
          <w:rFonts w:ascii="Times New Roman" w:hAnsi="Times New Roman"/>
          <w:b/>
          <w:sz w:val="24"/>
          <w:szCs w:val="24"/>
        </w:rPr>
      </w:pPr>
    </w:p>
    <w:p w:rsidR="003438DF" w:rsidRPr="00396625" w:rsidRDefault="003438DF" w:rsidP="00404220">
      <w:pPr>
        <w:spacing w:line="240" w:lineRule="auto"/>
        <w:ind w:left="113" w:right="113"/>
        <w:jc w:val="both"/>
        <w:rPr>
          <w:rStyle w:val="c2c6"/>
          <w:rFonts w:ascii="Times New Roman" w:hAnsi="Times New Roman"/>
          <w:sz w:val="24"/>
          <w:szCs w:val="24"/>
        </w:rPr>
      </w:pPr>
      <w:r w:rsidRPr="00396625">
        <w:rPr>
          <w:rStyle w:val="c2c6"/>
          <w:rFonts w:ascii="Times New Roman" w:hAnsi="Times New Roman"/>
          <w:b/>
          <w:sz w:val="24"/>
          <w:szCs w:val="24"/>
        </w:rPr>
        <w:t>Изучение английского языка в основной школе направлено на достижение следующих целей:</w:t>
      </w:r>
    </w:p>
    <w:p w:rsidR="003438DF" w:rsidRPr="00470ADD" w:rsidRDefault="003438DF" w:rsidP="00404220">
      <w:pPr>
        <w:spacing w:before="60"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b/>
          <w:sz w:val="24"/>
          <w:szCs w:val="24"/>
        </w:rPr>
        <w:t xml:space="preserve">1.развитие речевых умений </w:t>
      </w:r>
      <w:r w:rsidRPr="00470ADD">
        <w:rPr>
          <w:rFonts w:ascii="Times New Roman" w:hAnsi="Times New Roman" w:cs="Times New Roman"/>
          <w:sz w:val="24"/>
          <w:szCs w:val="24"/>
        </w:rPr>
        <w:t xml:space="preserve">в целях дальнейшего формирования способности и готовности общаться на иностранном языке, то есть для достижения иноязычной </w:t>
      </w:r>
      <w:r w:rsidRPr="00470ADD">
        <w:rPr>
          <w:rFonts w:ascii="Times New Roman" w:hAnsi="Times New Roman" w:cs="Times New Roman"/>
          <w:b/>
          <w:sz w:val="24"/>
          <w:szCs w:val="24"/>
        </w:rPr>
        <w:t xml:space="preserve">коммуникативной компетенции </w:t>
      </w:r>
      <w:r w:rsidRPr="00470ADD">
        <w:rPr>
          <w:rFonts w:ascii="Times New Roman" w:hAnsi="Times New Roman" w:cs="Times New Roman"/>
          <w:sz w:val="24"/>
          <w:szCs w:val="24"/>
        </w:rPr>
        <w:t>в совокупности таких ее составляющих, как:</w:t>
      </w:r>
    </w:p>
    <w:p w:rsidR="003438DF" w:rsidRPr="00470ADD" w:rsidRDefault="003438DF" w:rsidP="00404220">
      <w:pPr>
        <w:pStyle w:val="af"/>
        <w:spacing w:before="20"/>
        <w:ind w:left="113" w:right="113"/>
        <w:jc w:val="both"/>
      </w:pPr>
      <w:r w:rsidRPr="00470ADD">
        <w:rPr>
          <w:b/>
        </w:rPr>
        <w:t>2.речевая компетенция</w:t>
      </w:r>
      <w:r w:rsidRPr="00470ADD"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470ADD">
        <w:t>аудировании</w:t>
      </w:r>
      <w:proofErr w:type="spellEnd"/>
      <w:r w:rsidRPr="00470ADD">
        <w:t>, чтении, письме); развитие у школьников умений выходить из положения при дефиците языковых сре</w:t>
      </w:r>
      <w:proofErr w:type="gramStart"/>
      <w:r w:rsidRPr="00470ADD">
        <w:t>дств  пр</w:t>
      </w:r>
      <w:proofErr w:type="gramEnd"/>
      <w:r w:rsidRPr="00470ADD">
        <w:t>и получении и передаче информации;</w:t>
      </w:r>
    </w:p>
    <w:p w:rsidR="003438DF" w:rsidRPr="00470ADD" w:rsidRDefault="003438DF" w:rsidP="00404220">
      <w:pPr>
        <w:pStyle w:val="21"/>
        <w:tabs>
          <w:tab w:val="left" w:pos="708"/>
        </w:tabs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b/>
          <w:sz w:val="24"/>
          <w:szCs w:val="24"/>
        </w:rPr>
        <w:t xml:space="preserve">3.языковая/лингвистическая компетенция </w:t>
      </w:r>
      <w:r w:rsidRPr="00470ADD">
        <w:rPr>
          <w:sz w:val="24"/>
          <w:szCs w:val="24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470ADD">
        <w:rPr>
          <w:sz w:val="24"/>
          <w:szCs w:val="24"/>
          <w:lang w:val="en-US"/>
        </w:rPr>
        <w:t>c</w:t>
      </w:r>
      <w:r w:rsidRPr="00470ADD">
        <w:rPr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о разных способах выражения мысли в родном и изучаемом языке;</w:t>
      </w:r>
    </w:p>
    <w:p w:rsidR="003438DF" w:rsidRPr="00470ADD" w:rsidRDefault="003438DF" w:rsidP="00404220">
      <w:pPr>
        <w:pStyle w:val="21"/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b/>
          <w:sz w:val="24"/>
          <w:szCs w:val="24"/>
        </w:rPr>
        <w:t xml:space="preserve">4.социокультурная компетенция </w:t>
      </w:r>
      <w:r w:rsidRPr="00470ADD">
        <w:rPr>
          <w:sz w:val="24"/>
          <w:szCs w:val="24"/>
        </w:rPr>
        <w:t xml:space="preserve">– приобщение учащихся к культуре, традициям и реалиям </w:t>
      </w:r>
    </w:p>
    <w:p w:rsidR="003438DF" w:rsidRPr="00470ADD" w:rsidRDefault="003438DF" w:rsidP="00404220">
      <w:pPr>
        <w:pStyle w:val="21"/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sz w:val="24"/>
          <w:szCs w:val="24"/>
        </w:rPr>
        <w:t xml:space="preserve">стран/страны изучаемого иностранного в рамках тем, сфер и ситуаций общения, </w:t>
      </w:r>
    </w:p>
    <w:p w:rsidR="003438DF" w:rsidRPr="00470ADD" w:rsidRDefault="003438DF" w:rsidP="00404220">
      <w:pPr>
        <w:pStyle w:val="21"/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sz w:val="24"/>
          <w:szCs w:val="24"/>
        </w:rPr>
        <w:t>отвечающих опыту, интересам, психологическим особенностям учащихся основной школы на разных ее этапах (5-6 и 7-9 классы); формирование умения представлять свою страну, ее культуру в условиях иноязычного межкультурного общения;</w:t>
      </w:r>
    </w:p>
    <w:p w:rsidR="003438DF" w:rsidRPr="00470ADD" w:rsidRDefault="003438DF" w:rsidP="00404220">
      <w:pPr>
        <w:pStyle w:val="21"/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b/>
          <w:sz w:val="24"/>
          <w:szCs w:val="24"/>
        </w:rPr>
        <w:t xml:space="preserve">5.учебно-познавательная компетенция </w:t>
      </w:r>
      <w:r w:rsidRPr="00470ADD">
        <w:rPr>
          <w:sz w:val="24"/>
          <w:szCs w:val="24"/>
        </w:rPr>
        <w:t xml:space="preserve">– дальнейшее развитие </w:t>
      </w:r>
      <w:proofErr w:type="spellStart"/>
      <w:r w:rsidRPr="00470ADD">
        <w:rPr>
          <w:sz w:val="24"/>
          <w:szCs w:val="24"/>
        </w:rPr>
        <w:t>общеучебных</w:t>
      </w:r>
      <w:proofErr w:type="spellEnd"/>
      <w:r w:rsidRPr="00470ADD">
        <w:rPr>
          <w:sz w:val="24"/>
          <w:szCs w:val="24"/>
        </w:rPr>
        <w:t xml:space="preserve"> и </w:t>
      </w:r>
      <w:proofErr w:type="gramStart"/>
      <w:r w:rsidRPr="00470ADD">
        <w:rPr>
          <w:sz w:val="24"/>
          <w:szCs w:val="24"/>
        </w:rPr>
        <w:t>специальных</w:t>
      </w:r>
      <w:proofErr w:type="gramEnd"/>
      <w:r w:rsidRPr="00470ADD">
        <w:rPr>
          <w:sz w:val="24"/>
          <w:szCs w:val="24"/>
        </w:rPr>
        <w:t xml:space="preserve"> </w:t>
      </w:r>
    </w:p>
    <w:p w:rsidR="003438DF" w:rsidRPr="00470ADD" w:rsidRDefault="003438DF" w:rsidP="00404220">
      <w:pPr>
        <w:pStyle w:val="21"/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sz w:val="24"/>
          <w:szCs w:val="24"/>
        </w:rPr>
        <w:t xml:space="preserve">учебных умений; ознакомление с доступными учащимся способами и приемами </w:t>
      </w:r>
      <w:proofErr w:type="gramStart"/>
      <w:r w:rsidRPr="00470ADD">
        <w:rPr>
          <w:sz w:val="24"/>
          <w:szCs w:val="24"/>
        </w:rPr>
        <w:t>самостоятельного</w:t>
      </w:r>
      <w:proofErr w:type="gramEnd"/>
      <w:r w:rsidRPr="00470ADD">
        <w:rPr>
          <w:sz w:val="24"/>
          <w:szCs w:val="24"/>
        </w:rPr>
        <w:t xml:space="preserve"> </w:t>
      </w:r>
    </w:p>
    <w:p w:rsidR="003438DF" w:rsidRPr="00470ADD" w:rsidRDefault="003438DF" w:rsidP="00404220">
      <w:pPr>
        <w:pStyle w:val="21"/>
        <w:spacing w:before="20"/>
        <w:ind w:left="113" w:right="113"/>
        <w:jc w:val="both"/>
        <w:rPr>
          <w:sz w:val="24"/>
          <w:szCs w:val="24"/>
        </w:rPr>
      </w:pPr>
      <w:r w:rsidRPr="00470ADD">
        <w:rPr>
          <w:sz w:val="24"/>
          <w:szCs w:val="24"/>
        </w:rPr>
        <w:t>изучения языков и культур, в том числе с использованием новых информационных технологий;</w:t>
      </w:r>
    </w:p>
    <w:p w:rsidR="003438DF" w:rsidRPr="00470ADD" w:rsidRDefault="003438DF" w:rsidP="00404220">
      <w:pPr>
        <w:spacing w:before="240"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b/>
          <w:bCs/>
          <w:sz w:val="24"/>
          <w:szCs w:val="24"/>
        </w:rPr>
        <w:t>6.развитие и воспитание у школьников</w:t>
      </w:r>
      <w:r w:rsidRPr="00470ADD">
        <w:rPr>
          <w:rFonts w:ascii="Times New Roman" w:hAnsi="Times New Roman" w:cs="Times New Roman"/>
          <w:sz w:val="24"/>
          <w:szCs w:val="24"/>
        </w:rPr>
        <w:t xml:space="preserve"> понимания важности изучения иностранного языка, в современном мире и потребности пользоваться им как средством общения, познания, самореализации и социальной адаптации воспитание каче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3438DF" w:rsidRPr="00470ADD" w:rsidRDefault="003438DF" w:rsidP="00BE128F">
      <w:pPr>
        <w:rPr>
          <w:rFonts w:ascii="Times New Roman" w:hAnsi="Times New Roman" w:cs="Times New Roman"/>
          <w:b/>
          <w:sz w:val="24"/>
          <w:szCs w:val="24"/>
        </w:rPr>
      </w:pPr>
      <w:r w:rsidRPr="00470ADD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Развитие роли речевой инициативы учащихся при увеличении объёма парной и групповой работы;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В области чтения  и аудирования – развитие механизмов идентификации и дифференциации, а также прогнозирования, выделения смысловых вех, определения темы и основной идеи текста;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Формирование умения работать с двуязычным и толковым словарями;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Формирование орфографических навыков и развитие умений связной письменной речи в жанрах, свойственных письменной речи подростков данного возраста.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470ADD">
        <w:rPr>
          <w:rStyle w:val="c1"/>
          <w:rFonts w:ascii="Times New Roman" w:hAnsi="Times New Roman"/>
          <w:b/>
          <w:sz w:val="24"/>
          <w:szCs w:val="24"/>
        </w:rPr>
        <w:t>Учебно</w:t>
      </w:r>
      <w:proofErr w:type="spellEnd"/>
      <w:r w:rsidRPr="00470ADD">
        <w:rPr>
          <w:rStyle w:val="c1"/>
          <w:rFonts w:ascii="Times New Roman" w:hAnsi="Times New Roman"/>
          <w:b/>
          <w:sz w:val="24"/>
          <w:szCs w:val="24"/>
        </w:rPr>
        <w:t xml:space="preserve"> методический комплект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Учебник (</w:t>
      </w:r>
      <w:r w:rsidRPr="00470ADD"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Pr="00470ADD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sBook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>) :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М.З. 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EnjoyEnglish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-: учебник английского языка для 8 класса общеобразовательных школ/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М.З.Биболетова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Н.Н.Трубанева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>.- Обнинск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>итул,.2012г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lastRenderedPageBreak/>
        <w:t>Рабочая тетрадь (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ActivityBook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М.З. 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EnjoyEnglish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-: Рабочая тетрадь по английскому языку для 8 класса общеобразовательных школ/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М.З.Биболетова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Н.Н.Трубанева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>.- Обнинск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 xml:space="preserve">итул2011.                                           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Диск к учебнику английского языка для 8 класса общеобразовательных учреждений 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EnjoyEnglish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-:  -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Обнинск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>итул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>,.</w:t>
      </w:r>
    </w:p>
    <w:p w:rsidR="003438DF" w:rsidRPr="00470ADD" w:rsidRDefault="003438DF" w:rsidP="001A56D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70ADD">
        <w:rPr>
          <w:rFonts w:ascii="Times New Roman" w:hAnsi="Times New Roman" w:cs="Times New Roman"/>
          <w:color w:val="000000"/>
          <w:sz w:val="24"/>
          <w:szCs w:val="24"/>
        </w:rPr>
        <w:t>Программа курса английского языка к УМК «Английский с удовольствием» /  «</w:t>
      </w:r>
      <w:r w:rsidRPr="00470ADD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</w:t>
      </w:r>
      <w:r w:rsidRPr="00470A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0ADD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470ADD">
        <w:rPr>
          <w:rFonts w:ascii="Times New Roman" w:hAnsi="Times New Roman" w:cs="Times New Roman"/>
          <w:color w:val="000000"/>
          <w:sz w:val="24"/>
          <w:szCs w:val="24"/>
        </w:rPr>
        <w:t>»  2-11кл  Издательство: Титул, 2010</w:t>
      </w:r>
    </w:p>
    <w:p w:rsidR="003438DF" w:rsidRPr="00470ADD" w:rsidRDefault="003438DF" w:rsidP="001A56D2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3438DF" w:rsidRPr="00470ADD" w:rsidRDefault="003438DF" w:rsidP="00BE12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70A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            Тематическое планирование</w:t>
      </w:r>
    </w:p>
    <w:tbl>
      <w:tblPr>
        <w:tblW w:w="5000" w:type="pct"/>
        <w:tblLook w:val="01E0"/>
      </w:tblPr>
      <w:tblGrid>
        <w:gridCol w:w="877"/>
        <w:gridCol w:w="4463"/>
        <w:gridCol w:w="2671"/>
        <w:gridCol w:w="2671"/>
      </w:tblGrid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ПП</w:t>
            </w:r>
          </w:p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 страны изучаемого языка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лимат, Выдающиеся люди, их вклад в науку и мировую культуру.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проблемы экологии.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Выдающиеся люди, их вклад в науку и мировую культуру.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Взаимоотношения в семье с родителями друзьями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Мои друзья и 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70ADD">
              <w:rPr>
                <w:rFonts w:ascii="Times New Roman" w:hAnsi="Times New Roman" w:cs="Times New Roman"/>
                <w:i/>
                <w:sz w:val="24"/>
                <w:szCs w:val="24"/>
              </w:rPr>
              <w:t>Карманные деньги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38DF" w:rsidRPr="00470ADD" w:rsidTr="00C7256F">
        <w:trPr>
          <w:trHeight w:val="43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всего учебного года учащиеся овладевают в области говорения диалогической речью диалог расспрос диалог обмен мнениями диалог этикетного характера диалог побуждения к действию монологической речью 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аудированием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чтения учащиеся учатся читать и понимать тексты с различной глубиной и точностью проникновения в их содержание. 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речью орфографией знание правил чтения и орфографии и навыки их применения на основе изучаемого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лексикограмматического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в лексической стороне речи учащиеся овладевают навыками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распознования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и употребления лексических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обслуживающих ситуации в рамках тематики основной школы наиболее распространенных устойчивых словосочетаний оценочной лексики реплик клише речевого этикета характерных для культуры стран изучаемого языка грамматическая сторона речи знания признаков и навыки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распознованияи</w:t>
            </w:r>
            <w:proofErr w:type="spellEnd"/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в речи нераспространенных и распространенных простых предложений безличных предложений  сложносочиненных и 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сложноподчиненных предложений использования прямого и обратного порядка слов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нания признаков и употребление в речи глаголов наиболее употребительных временных формах действительного и страдательного залогов модальных  глаголов и их эквивалентов существительных в различных падежах артиклей относительных неопределенных личных местоимений прилагательных наречий предлогов количественных и порядковых числительных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знания и умения компенсаторные умения учебные умения осуществлять информационную переработку иноязычных текстов пользоваться словарями и справочниками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учавствовать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в проектной </w:t>
            </w:r>
            <w:proofErr w:type="gram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требующей использование иноязычных источников информации.</w:t>
            </w:r>
          </w:p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Учащиеся овладевают следующими знаниями и умениями</w:t>
            </w:r>
          </w:p>
          <w:p w:rsidR="003438DF" w:rsidRPr="00470ADD" w:rsidRDefault="003438DF" w:rsidP="00C7256F">
            <w:pPr>
              <w:pStyle w:val="af1"/>
              <w:spacing w:before="36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70ADD">
              <w:rPr>
                <w:rFonts w:ascii="Times New Roman" w:hAnsi="Times New Roman"/>
                <w:b/>
                <w:caps/>
                <w:sz w:val="24"/>
                <w:szCs w:val="24"/>
              </w:rPr>
              <w:t>Языковые знания и навыки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Овладение учащимися следующими языковыми знаниями и навыками: </w:t>
            </w:r>
          </w:p>
          <w:p w:rsidR="003438DF" w:rsidRPr="00470ADD" w:rsidRDefault="003438DF" w:rsidP="00C7256F">
            <w:pPr>
              <w:pStyle w:val="21"/>
              <w:jc w:val="both"/>
              <w:rPr>
                <w:b/>
                <w:sz w:val="24"/>
                <w:szCs w:val="24"/>
              </w:rPr>
            </w:pPr>
            <w:r w:rsidRPr="00470ADD">
              <w:rPr>
                <w:b/>
                <w:sz w:val="24"/>
                <w:szCs w:val="24"/>
              </w:rPr>
              <w:t>Орфография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Знание правил чтения и орфографии и навыки их применения на основе изучаемого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лексико-грамматического материала.</w:t>
            </w:r>
          </w:p>
          <w:p w:rsidR="003438DF" w:rsidRPr="00470ADD" w:rsidRDefault="003438DF" w:rsidP="00C7256F">
            <w:pPr>
              <w:pStyle w:val="21"/>
              <w:spacing w:before="60"/>
              <w:jc w:val="both"/>
              <w:rPr>
                <w:b/>
                <w:sz w:val="24"/>
                <w:szCs w:val="24"/>
              </w:rPr>
            </w:pPr>
            <w:r w:rsidRPr="00470ADD">
              <w:rPr>
                <w:b/>
                <w:sz w:val="24"/>
                <w:szCs w:val="24"/>
              </w:rPr>
              <w:t>Произносительная сторона речи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Навыки адекватного произношения и различения на слух всех звуков изучаемого иностранного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языка, соблюдения ударения и интонации в словах и фразах, ритмико-интонационные </w:t>
            </w:r>
          </w:p>
          <w:p w:rsidR="003438DF" w:rsidRPr="00470ADD" w:rsidRDefault="003438DF" w:rsidP="00C7256F">
            <w:pPr>
              <w:pStyle w:val="21"/>
              <w:jc w:val="both"/>
              <w:rPr>
                <w:i/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навыки произношения различных типов предложений, </w:t>
            </w:r>
            <w:r w:rsidRPr="00470ADD">
              <w:rPr>
                <w:i/>
                <w:sz w:val="24"/>
                <w:szCs w:val="24"/>
              </w:rPr>
              <w:t xml:space="preserve">выражение чувств и эмоций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i/>
                <w:sz w:val="24"/>
                <w:szCs w:val="24"/>
              </w:rPr>
              <w:t>с помощью эмфатической интонации.</w:t>
            </w:r>
          </w:p>
          <w:p w:rsidR="003438DF" w:rsidRPr="00470ADD" w:rsidRDefault="003438DF" w:rsidP="00C7256F">
            <w:pPr>
              <w:pStyle w:val="21"/>
              <w:spacing w:before="60"/>
              <w:jc w:val="both"/>
              <w:rPr>
                <w:b/>
                <w:sz w:val="24"/>
                <w:szCs w:val="24"/>
              </w:rPr>
            </w:pPr>
            <w:r w:rsidRPr="00470ADD">
              <w:rPr>
                <w:b/>
                <w:sz w:val="24"/>
                <w:szCs w:val="24"/>
              </w:rPr>
              <w:t>Лексическая сторона речи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Навыки распознавания и употребления в речи лексических единиц, обслуживающих ситуации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в рамках тематики основной школы, наиболее распространенных устойчивых словосочетаний,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оценочной лексики, реплик-клише речевого этикета, характерных для культуры стран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изучаемого языка; знание основных способов словообразования: аффиксации, словосложения,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конверсии.</w:t>
            </w:r>
          </w:p>
          <w:p w:rsidR="003438DF" w:rsidRPr="00470ADD" w:rsidRDefault="003438DF" w:rsidP="00C7256F">
            <w:pPr>
              <w:pStyle w:val="21"/>
              <w:spacing w:before="60"/>
              <w:jc w:val="both"/>
              <w:rPr>
                <w:b/>
                <w:sz w:val="24"/>
                <w:szCs w:val="24"/>
              </w:rPr>
            </w:pPr>
            <w:r w:rsidRPr="00470ADD">
              <w:rPr>
                <w:b/>
                <w:sz w:val="24"/>
                <w:szCs w:val="24"/>
              </w:rPr>
              <w:t>Грамматическая сторона речи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Знание признаков и навыки распознавания и употребления в речи нераспространенных и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распространенных простых предложений, безличных предложений, сложносочиненных и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сложноподчиненных предложений, использования прямого и обратного порядка слов.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Знание признаков и овладение навыками распознавания и употребления в речи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глаголов в наиболее употребительных временных формах действительного и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proofErr w:type="gramStart"/>
            <w:r w:rsidRPr="00470ADD">
              <w:rPr>
                <w:sz w:val="24"/>
                <w:szCs w:val="24"/>
              </w:rPr>
              <w:t>страдательного</w:t>
            </w:r>
            <w:proofErr w:type="gramEnd"/>
            <w:r w:rsidRPr="00470ADD">
              <w:rPr>
                <w:sz w:val="24"/>
                <w:szCs w:val="24"/>
              </w:rPr>
              <w:t xml:space="preserve"> залогов, модальных глаголов и их эквивалентов, существительных в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различных </w:t>
            </w:r>
            <w:proofErr w:type="gramStart"/>
            <w:r w:rsidRPr="00470ADD">
              <w:rPr>
                <w:sz w:val="24"/>
                <w:szCs w:val="24"/>
              </w:rPr>
              <w:t>падежах</w:t>
            </w:r>
            <w:proofErr w:type="gramEnd"/>
            <w:r w:rsidRPr="00470ADD">
              <w:rPr>
                <w:sz w:val="24"/>
                <w:szCs w:val="24"/>
              </w:rPr>
              <w:t>, артиклей, относительных, неопределенных/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неопределенно-личных местоимений, прилагательных, наречий, степеней сравнения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прилагательных и наречий, предлогов, количественных и порядковых числительных.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b/>
                <w:caps/>
                <w:sz w:val="24"/>
                <w:szCs w:val="24"/>
              </w:rPr>
              <w:t>Социокультурные знания и умения</w:t>
            </w:r>
          </w:p>
          <w:p w:rsidR="003438DF" w:rsidRPr="00470ADD" w:rsidRDefault="003438DF" w:rsidP="00C7256F">
            <w:pPr>
              <w:pStyle w:val="21"/>
              <w:spacing w:before="60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470ADD">
              <w:rPr>
                <w:sz w:val="24"/>
                <w:szCs w:val="24"/>
              </w:rPr>
              <w:t>межпредметного</w:t>
            </w:r>
            <w:proofErr w:type="spellEnd"/>
            <w:r w:rsidRPr="00470ADD">
              <w:rPr>
                <w:sz w:val="24"/>
                <w:szCs w:val="24"/>
              </w:rPr>
              <w:t xml:space="preserve"> характера).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Это предполагает знание: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значения изучаемого иностранного языка в современном мире;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наиболее употребительной фоновой лексики, реалий;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социокультурного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портрета стран, говорящих на изучаемом языке;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культурного наследия стран изучаемого языка.</w:t>
            </w:r>
          </w:p>
          <w:p w:rsidR="003438DF" w:rsidRPr="00470ADD" w:rsidRDefault="003438DF" w:rsidP="00C7256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Предусматривается также овладение умениями: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родную культуру на иностранном языке; 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находить сходство и различие в традициях своей страны и страны/стран изучаемого языка;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оказывать помощь зарубежным гостям  в ситуациях повседневного общения.</w:t>
            </w:r>
          </w:p>
          <w:p w:rsidR="003438DF" w:rsidRPr="00470ADD" w:rsidRDefault="003438DF" w:rsidP="00C7256F">
            <w:pPr>
              <w:pStyle w:val="af1"/>
              <w:spacing w:before="36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70AD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компенсаторные умения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В основной школе целенаправленно осуществляется развитие умений выходить из положения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при дефиците языковых средств, а именно: развитие умения использовать при говорении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 xml:space="preserve">переспрос, перифраз, синонимичные средства, мимику, жесты; при чтении и </w:t>
            </w:r>
            <w:proofErr w:type="spellStart"/>
            <w:r w:rsidRPr="00470ADD">
              <w:rPr>
                <w:sz w:val="24"/>
                <w:szCs w:val="24"/>
              </w:rPr>
              <w:t>аудировании</w:t>
            </w:r>
            <w:proofErr w:type="spellEnd"/>
            <w:r w:rsidRPr="00470ADD">
              <w:rPr>
                <w:sz w:val="24"/>
                <w:szCs w:val="24"/>
              </w:rPr>
              <w:t xml:space="preserve"> – 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языковую догадку, прогнозирование содержания.</w:t>
            </w:r>
          </w:p>
          <w:p w:rsidR="003438DF" w:rsidRPr="00470ADD" w:rsidRDefault="003438DF" w:rsidP="00C7256F">
            <w:pPr>
              <w:pStyle w:val="af1"/>
              <w:spacing w:before="36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70ADD">
              <w:rPr>
                <w:rFonts w:ascii="Times New Roman" w:hAnsi="Times New Roman"/>
                <w:b/>
                <w:caps/>
                <w:sz w:val="24"/>
                <w:szCs w:val="24"/>
              </w:rPr>
              <w:t>учебные умения</w:t>
            </w:r>
          </w:p>
          <w:p w:rsidR="003438DF" w:rsidRPr="00470ADD" w:rsidRDefault="003438DF" w:rsidP="00C7256F">
            <w:pPr>
              <w:pStyle w:val="21"/>
              <w:jc w:val="both"/>
              <w:rPr>
                <w:sz w:val="24"/>
                <w:szCs w:val="24"/>
              </w:rPr>
            </w:pPr>
            <w:r w:rsidRPr="00470ADD">
              <w:rPr>
                <w:sz w:val="24"/>
                <w:szCs w:val="24"/>
              </w:rPr>
              <w:t>Учащиеся овладевают следующими специальными учебными умениями: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информационную переработку иноязычных текстов;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пользоваться словарями и справочниками, в том числе электронными;</w:t>
            </w:r>
          </w:p>
          <w:p w:rsidR="003438DF" w:rsidRPr="00470ADD" w:rsidRDefault="003438DF" w:rsidP="00C72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проектной деятельности, в том числе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требующей использования иноязычных источников информации</w:t>
            </w:r>
          </w:p>
          <w:p w:rsidR="003438DF" w:rsidRPr="00470ADD" w:rsidRDefault="003438DF" w:rsidP="00C725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8DF" w:rsidRPr="00470ADD" w:rsidRDefault="003438DF" w:rsidP="00BE128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438DF" w:rsidRPr="00470ADD" w:rsidRDefault="003438DF" w:rsidP="00BE128F">
      <w:pPr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70ADD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1.Родная страна и страна/страны изучаемого языка климат, Выдающиеся люди, их вклад в науку и мировую культуру.14ч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2.Природа и проблемы экологии. 39ч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3.</w:t>
      </w:r>
      <w:r w:rsidRPr="00470ADD">
        <w:rPr>
          <w:rFonts w:ascii="Times New Roman" w:hAnsi="Times New Roman" w:cs="Times New Roman"/>
          <w:i/>
          <w:sz w:val="24"/>
          <w:szCs w:val="24"/>
        </w:rPr>
        <w:t xml:space="preserve"> Средства массовой информации.</w:t>
      </w:r>
      <w:r w:rsidRPr="00470ADD">
        <w:rPr>
          <w:rFonts w:ascii="Times New Roman" w:hAnsi="Times New Roman" w:cs="Times New Roman"/>
          <w:sz w:val="24"/>
          <w:szCs w:val="24"/>
        </w:rPr>
        <w:t>27ч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4.Выдающиеся люди, их вклад в науку и мировую культуру4ч    </w:t>
      </w:r>
    </w:p>
    <w:p w:rsidR="003438DF" w:rsidRPr="00470ADD" w:rsidRDefault="003438DF" w:rsidP="00105404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5.Взаимоотношения в семье, с друзьями16ч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3438DF" w:rsidRPr="00470ADD" w:rsidRDefault="003438DF" w:rsidP="00105404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6.Мои друзья и 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 xml:space="preserve"> </w:t>
      </w:r>
      <w:r w:rsidRPr="00470ADD">
        <w:rPr>
          <w:rFonts w:ascii="Times New Roman" w:hAnsi="Times New Roman" w:cs="Times New Roman"/>
          <w:i/>
          <w:sz w:val="24"/>
          <w:szCs w:val="24"/>
        </w:rPr>
        <w:t>Карманные деньги</w:t>
      </w:r>
      <w:r w:rsidRPr="00470ADD">
        <w:rPr>
          <w:rFonts w:ascii="Times New Roman" w:hAnsi="Times New Roman" w:cs="Times New Roman"/>
          <w:sz w:val="24"/>
          <w:szCs w:val="24"/>
        </w:rPr>
        <w:t>. 2ч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70ADD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470AD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70ADD">
        <w:rPr>
          <w:rFonts w:ascii="Times New Roman" w:hAnsi="Times New Roman" w:cs="Times New Roman"/>
          <w:b/>
          <w:sz w:val="24"/>
          <w:szCs w:val="24"/>
        </w:rPr>
        <w:t xml:space="preserve"> по данной программе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Знать/ понимать</w:t>
      </w:r>
    </w:p>
    <w:p w:rsidR="003438DF" w:rsidRPr="00470ADD" w:rsidRDefault="003438DF" w:rsidP="00BE128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единиц; основные способы словообразования;</w:t>
      </w:r>
    </w:p>
    <w:p w:rsidR="003438DF" w:rsidRPr="00470ADD" w:rsidRDefault="003438DF" w:rsidP="00BE128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предложений; интонацию различных коммуникативных типов предложений;</w:t>
      </w:r>
    </w:p>
    <w:p w:rsidR="003438DF" w:rsidRPr="00470ADD" w:rsidRDefault="003438DF" w:rsidP="00BE128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явлений;</w:t>
      </w:r>
    </w:p>
    <w:p w:rsidR="003438DF" w:rsidRPr="00470ADD" w:rsidRDefault="003438DF" w:rsidP="00BE128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Основные нормы речевого этикета;</w:t>
      </w:r>
    </w:p>
    <w:p w:rsidR="003438DF" w:rsidRPr="00470ADD" w:rsidRDefault="003438DF" w:rsidP="00BE128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Уметь: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В области говорения: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lastRenderedPageBreak/>
        <w:t>Расспрашивать собеседника и отвечать на его вопросы, опираясь на изученную тематику;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0ADD">
        <w:rPr>
          <w:rFonts w:ascii="Times New Roman" w:hAnsi="Times New Roman" w:cs="Times New Roman"/>
          <w:sz w:val="24"/>
          <w:szCs w:val="24"/>
        </w:rPr>
        <w:t>Делать краткие сообщения по темам: межличностные взаимоотношения в семье, с друзьями, в школе; характеристики человека; покупки, карманные деньги; переписка; родная страна и страны изучаемого языка, их культурные особенности (праздники, традиции и обычаи); выдающиеся люди и их вклад в мировую культуру; средства массовой информации (пресса, телевидение, радио, интернет); природа и проблемы экологии;</w:t>
      </w:r>
      <w:proofErr w:type="gramEnd"/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Делать краткие сообщения по темам: внешность, досуг и увлечения; школа и школьная жизнь; изучаемые предметы и отношение к ним;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каникулы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>одная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страна и страны изучаемого языка;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В области аудирования: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выделять значимую информацию, определять тему и выделять главные факты;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В области чтения: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с пониманием основного содержания;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оценивать полученную информацию, выражать свое мнение;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Для социальной адаптации; достижения взаимопонимания в процессе устного и письменного общения с носителями иностранного языка;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Для осознания места и роли родного и изучаемого иностранного языка в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мире;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Для приобщения к ценностям мировой культуры;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Ознакомления представителей других стран с культурой своего народа;</w:t>
      </w:r>
    </w:p>
    <w:p w:rsidR="003438DF" w:rsidRPr="00470ADD" w:rsidRDefault="003438DF" w:rsidP="00BE128F">
      <w:pPr>
        <w:rPr>
          <w:rFonts w:ascii="Times New Roman" w:hAnsi="Times New Roman" w:cs="Times New Roman"/>
          <w:b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70ADD">
        <w:rPr>
          <w:rFonts w:ascii="Times New Roman" w:hAnsi="Times New Roman" w:cs="Times New Roman"/>
          <w:b/>
          <w:color w:val="000000"/>
          <w:sz w:val="24"/>
          <w:szCs w:val="24"/>
        </w:rPr>
        <w:t>Список дополнительной литературы.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Книга для учителя (</w:t>
      </w:r>
      <w:r w:rsidRPr="00470ADD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Pr="00470ADD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sBook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М.З. Книга для учителя к учебнику </w:t>
      </w:r>
      <w:proofErr w:type="spellStart"/>
      <w:r w:rsidRPr="00470ADD">
        <w:rPr>
          <w:rFonts w:ascii="Times New Roman" w:hAnsi="Times New Roman" w:cs="Times New Roman"/>
          <w:sz w:val="24"/>
          <w:szCs w:val="24"/>
          <w:lang w:val="en-US"/>
        </w:rPr>
        <w:t>EnjoyEnglish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-для 8 класса общеобразовательных школ/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М.З.Биболетова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Н.Н.Трубанева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Обнинск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>итул,.Барашкова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Е.А. Грамматика английского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языка-проверочные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работы (к учебнику 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0ADD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Галицинский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сборник грамматических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упрожнений</w:t>
      </w:r>
      <w:proofErr w:type="spellEnd"/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Бонк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Н.А.  сборник грамматических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упрожнений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в двух частях.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Интернет – поддержка учебников и дополнительные материалы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Для реализации данной примерной программы используется дополнительная литература: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70ADD">
        <w:rPr>
          <w:rFonts w:ascii="Times New Roman" w:hAnsi="Times New Roman" w:cs="Times New Roman"/>
          <w:sz w:val="24"/>
          <w:szCs w:val="24"/>
        </w:rPr>
        <w:lastRenderedPageBreak/>
        <w:t>Ю.Б.Голицынский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Н.А.Голицынская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>, Английский язык. Грамматика. Сборник упражнений. М.: КАРО, 2005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Тематические тесты по английскому О.В Терентьева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Иллюстрированная грамматика по английскому языку М И Дубровин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Тесты по грамматике Л Н Черкасова М Н Черкасова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Е В </w:t>
      </w:r>
      <w:proofErr w:type="spellStart"/>
      <w:r w:rsidRPr="00470ADD">
        <w:rPr>
          <w:rFonts w:ascii="Times New Roman" w:hAnsi="Times New Roman" w:cs="Times New Roman"/>
          <w:sz w:val="24"/>
          <w:szCs w:val="24"/>
        </w:rPr>
        <w:t>Дзюина</w:t>
      </w:r>
      <w:proofErr w:type="spellEnd"/>
      <w:r w:rsidRPr="00470ADD">
        <w:rPr>
          <w:rFonts w:ascii="Times New Roman" w:hAnsi="Times New Roman" w:cs="Times New Roman"/>
          <w:sz w:val="24"/>
          <w:szCs w:val="24"/>
        </w:rPr>
        <w:t xml:space="preserve"> Игровые уроки на английском языке.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Грамматика в таблицах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 xml:space="preserve"> Васильев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>Кауфман</w:t>
      </w:r>
      <w:proofErr w:type="gramStart"/>
      <w:r w:rsidRPr="00470AD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70ADD">
        <w:rPr>
          <w:rFonts w:ascii="Times New Roman" w:hAnsi="Times New Roman" w:cs="Times New Roman"/>
          <w:sz w:val="24"/>
          <w:szCs w:val="24"/>
        </w:rPr>
        <w:t>овершенствуй свой английский</w:t>
      </w:r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Сборники 70 устных 90 устных 600 устных 400 устных тем. </w:t>
      </w:r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3438DF" w:rsidRPr="00470ADD">
          <w:rPr>
            <w:rStyle w:val="a8"/>
            <w:rFonts w:ascii="Times New Roman" w:hAnsi="Times New Roman"/>
            <w:b/>
            <w:sz w:val="24"/>
            <w:szCs w:val="24"/>
            <w:lang w:val="en-US"/>
          </w:rPr>
          <w:t>www</w:t>
        </w:r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3438DF" w:rsidRPr="00470ADD">
          <w:rPr>
            <w:rStyle w:val="a8"/>
            <w:rFonts w:ascii="Times New Roman" w:hAnsi="Times New Roman"/>
            <w:b/>
            <w:sz w:val="24"/>
            <w:szCs w:val="24"/>
            <w:lang w:val="en-US"/>
          </w:rPr>
          <w:t>titul</w:t>
        </w:r>
        <w:proofErr w:type="spellEnd"/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3438DF" w:rsidRPr="00470ADD">
          <w:rPr>
            <w:rStyle w:val="a8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0" w:history="1">
        <w:r w:rsidR="003438DF" w:rsidRPr="00470ADD">
          <w:rPr>
            <w:rStyle w:val="a8"/>
            <w:rFonts w:ascii="Times New Roman" w:hAnsi="Times New Roman"/>
            <w:sz w:val="24"/>
            <w:szCs w:val="24"/>
            <w:lang w:val="en-US"/>
          </w:rPr>
          <w:t>http</w:t>
        </w:r>
        <w:r w:rsidR="003438DF" w:rsidRPr="00470ADD">
          <w:rPr>
            <w:rStyle w:val="a8"/>
            <w:rFonts w:ascii="Times New Roman" w:hAnsi="Times New Roman"/>
            <w:sz w:val="24"/>
            <w:szCs w:val="24"/>
          </w:rPr>
          <w:t>://</w:t>
        </w:r>
        <w:r w:rsidR="003438DF" w:rsidRPr="00470ADD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="003438DF" w:rsidRPr="00470ADD">
          <w:rPr>
            <w:rStyle w:val="a8"/>
            <w:rFonts w:ascii="Times New Roman" w:hAnsi="Times New Roman"/>
            <w:sz w:val="24"/>
            <w:szCs w:val="24"/>
          </w:rPr>
          <w:t>.</w:t>
        </w:r>
        <w:r w:rsidR="003438DF" w:rsidRPr="00470ADD">
          <w:rPr>
            <w:rStyle w:val="a8"/>
            <w:rFonts w:ascii="Times New Roman" w:hAnsi="Times New Roman"/>
            <w:sz w:val="24"/>
            <w:szCs w:val="24"/>
            <w:lang w:val="en-US"/>
          </w:rPr>
          <w:t>it</w:t>
        </w:r>
        <w:r w:rsidR="003438DF" w:rsidRPr="00470ADD">
          <w:rPr>
            <w:rStyle w:val="a8"/>
            <w:rFonts w:ascii="Times New Roman" w:hAnsi="Times New Roman"/>
            <w:sz w:val="24"/>
            <w:szCs w:val="24"/>
          </w:rPr>
          <w:t>-</w:t>
        </w:r>
        <w:r w:rsidR="003438DF" w:rsidRPr="00470ADD">
          <w:rPr>
            <w:rStyle w:val="a8"/>
            <w:rFonts w:ascii="Times New Roman" w:hAnsi="Times New Roman"/>
            <w:sz w:val="24"/>
            <w:szCs w:val="24"/>
            <w:lang w:val="en-US"/>
          </w:rPr>
          <w:t>n</w:t>
        </w:r>
        <w:r w:rsidR="003438DF" w:rsidRPr="00470ADD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3438DF" w:rsidRPr="00470ADD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438DF" w:rsidRPr="00470ADD">
          <w:rPr>
            <w:rStyle w:val="a8"/>
            <w:rFonts w:ascii="Times New Roman" w:hAnsi="Times New Roman"/>
            <w:sz w:val="24"/>
            <w:szCs w:val="24"/>
          </w:rPr>
          <w:t>/</w:t>
        </w:r>
      </w:hyperlink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1" w:history="1"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http://www.tolearnenglish.com/</w:t>
        </w:r>
      </w:hyperlink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2" w:history="1"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http://pedsovet.su/</w:t>
        </w:r>
      </w:hyperlink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3" w:history="1"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http://www.english-easy.info/</w:t>
        </w:r>
      </w:hyperlink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4" w:history="1"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http://www.englishteachers.ru/</w:t>
        </w:r>
      </w:hyperlink>
    </w:p>
    <w:p w:rsidR="003438DF" w:rsidRPr="00470ADD" w:rsidRDefault="00CC006D" w:rsidP="00BE128F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15" w:history="1">
        <w:r w:rsidR="003438DF" w:rsidRPr="00470ADD">
          <w:rPr>
            <w:rStyle w:val="a8"/>
            <w:rFonts w:ascii="Times New Roman" w:hAnsi="Times New Roman"/>
            <w:b/>
            <w:sz w:val="24"/>
            <w:szCs w:val="24"/>
          </w:rPr>
          <w:t>http://interaktiveboard.ru</w:t>
        </w:r>
      </w:hyperlink>
    </w:p>
    <w:p w:rsidR="003438DF" w:rsidRPr="00470ADD" w:rsidRDefault="003438DF" w:rsidP="00BE128F">
      <w:pPr>
        <w:rPr>
          <w:rFonts w:ascii="Times New Roman" w:hAnsi="Times New Roman" w:cs="Times New Roman"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  <w:u w:val="single"/>
        </w:rPr>
        <w:t>http://tea4er.ru/</w:t>
      </w:r>
      <w:r w:rsidRPr="00470A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DF" w:rsidRPr="00470ADD" w:rsidRDefault="003438DF" w:rsidP="00BE128F">
      <w:pPr>
        <w:rPr>
          <w:rFonts w:ascii="Times New Roman" w:hAnsi="Times New Roman" w:cs="Times New Roman"/>
          <w:b/>
          <w:sz w:val="24"/>
          <w:szCs w:val="24"/>
        </w:rPr>
      </w:pPr>
      <w:r w:rsidRPr="00470A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70ADD">
        <w:rPr>
          <w:rFonts w:ascii="Times New Roman" w:hAnsi="Times New Roman" w:cs="Times New Roman"/>
          <w:b/>
          <w:sz w:val="24"/>
          <w:szCs w:val="24"/>
        </w:rPr>
        <w:t>График контрольных работ:</w:t>
      </w:r>
    </w:p>
    <w:tbl>
      <w:tblPr>
        <w:tblW w:w="10668" w:type="dxa"/>
        <w:tblLook w:val="01E0"/>
      </w:tblPr>
      <w:tblGrid>
        <w:gridCol w:w="1098"/>
        <w:gridCol w:w="1710"/>
        <w:gridCol w:w="7860"/>
      </w:tblGrid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урака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 xml:space="preserve">Входящая контрольная работа по теме «презент паст </w:t>
            </w:r>
            <w:proofErr w:type="spellStart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симпл</w:t>
            </w:r>
            <w:proofErr w:type="spellEnd"/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Настоящее и прошедшее простое время тест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простое прошедшее продолженное время тест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Времена глагола тест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«настоящее завершенное прошедшее завершенное время».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простое прошедшее время тест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время тест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«прошедшее продолженное время».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времена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Косвенная речь тест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«настоящее простое время в страдательном залоге»</w:t>
            </w:r>
          </w:p>
        </w:tc>
      </w:tr>
      <w:tr w:rsidR="003438DF" w:rsidRPr="00470ADD" w:rsidTr="003F14F3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DF" w:rsidRPr="00470ADD" w:rsidRDefault="003438DF" w:rsidP="00BE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теме «времена»</w:t>
            </w:r>
          </w:p>
        </w:tc>
      </w:tr>
    </w:tbl>
    <w:p w:rsidR="003438DF" w:rsidRPr="00470ADD" w:rsidRDefault="003438DF" w:rsidP="00345C41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  <w:sectPr w:rsidR="003438DF" w:rsidRPr="00470ADD" w:rsidSect="004C339C">
          <w:footerReference w:type="even" r:id="rId16"/>
          <w:footerReference w:type="default" r:id="rId1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7719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653"/>
        <w:gridCol w:w="67"/>
        <w:gridCol w:w="1150"/>
        <w:gridCol w:w="36"/>
        <w:gridCol w:w="1154"/>
        <w:gridCol w:w="20"/>
        <w:gridCol w:w="2140"/>
        <w:gridCol w:w="280"/>
        <w:gridCol w:w="1160"/>
        <w:gridCol w:w="180"/>
        <w:gridCol w:w="1410"/>
        <w:gridCol w:w="30"/>
        <w:gridCol w:w="1840"/>
        <w:gridCol w:w="220"/>
        <w:gridCol w:w="1540"/>
        <w:gridCol w:w="880"/>
        <w:gridCol w:w="330"/>
        <w:gridCol w:w="660"/>
        <w:gridCol w:w="440"/>
        <w:gridCol w:w="990"/>
        <w:gridCol w:w="40"/>
        <w:gridCol w:w="1620"/>
        <w:gridCol w:w="879"/>
      </w:tblGrid>
      <w:tr w:rsidR="003438DF" w:rsidRPr="00470ADD" w:rsidTr="00D85FDF">
        <w:trPr>
          <w:gridAfter w:val="1"/>
          <w:wAfter w:w="879" w:type="dxa"/>
          <w:trHeight w:val="391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70AD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70AD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470AD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Стандарты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D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672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70ADD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70ADD">
              <w:rPr>
                <w:rFonts w:ascii="Times New Roman" w:hAnsi="Times New Roman" w:cs="Times New Roman"/>
                <w:b/>
                <w:sz w:val="24"/>
                <w:szCs w:val="24"/>
              </w:rPr>
              <w:t>Другое</w:t>
            </w:r>
            <w:proofErr w:type="gramEnd"/>
            <w:r w:rsidRPr="00470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исходя из требований предмета.</w:t>
            </w:r>
          </w:p>
        </w:tc>
      </w:tr>
      <w:tr w:rsidR="003438DF" w:rsidRPr="00213430" w:rsidTr="00D85FDF">
        <w:trPr>
          <w:gridAfter w:val="1"/>
          <w:wAfter w:w="879" w:type="dxa"/>
          <w:trHeight w:val="492"/>
        </w:trPr>
        <w:tc>
          <w:tcPr>
            <w:tcW w:w="6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Дата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 плану  Коррекция</w:t>
            </w:r>
          </w:p>
        </w:tc>
        <w:tc>
          <w:tcPr>
            <w:tcW w:w="24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</w:p>
        </w:tc>
      </w:tr>
      <w:tr w:rsidR="003438DF" w:rsidRPr="00213430" w:rsidTr="00D85FDF">
        <w:trPr>
          <w:gridAfter w:val="1"/>
          <w:wAfter w:w="879" w:type="dxa"/>
          <w:trHeight w:val="518"/>
        </w:trPr>
        <w:tc>
          <w:tcPr>
            <w:tcW w:w="6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8DF" w:rsidRPr="00213430" w:rsidTr="00D85FDF">
        <w:trPr>
          <w:gridAfter w:val="1"/>
          <w:wAfter w:w="879" w:type="dxa"/>
          <w:trHeight w:val="80"/>
        </w:trPr>
        <w:tc>
          <w:tcPr>
            <w:tcW w:w="6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8DF" w:rsidRPr="00213430" w:rsidTr="003135EC">
        <w:trPr>
          <w:trHeight w:val="362"/>
        </w:trPr>
        <w:tc>
          <w:tcPr>
            <w:tcW w:w="17719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sz w:val="24"/>
                <w:szCs w:val="24"/>
              </w:rPr>
            </w:pPr>
            <w:r w:rsidRPr="00A132FE">
              <w:rPr>
                <w:b/>
              </w:rPr>
              <w:t>Родная страна и страна страны изучаемого языка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к</w:t>
            </w:r>
            <w:proofErr w:type="gramEnd"/>
            <w:r>
              <w:t xml:space="preserve">лимат, </w:t>
            </w:r>
            <w:r w:rsidRPr="00213430">
              <w:t xml:space="preserve"> Выдающиеся люди, их вклад в науку и мировую культуру.</w:t>
            </w:r>
          </w:p>
        </w:tc>
      </w:tr>
      <w:tr w:rsidR="003438DF" w:rsidRPr="00213430" w:rsidTr="00D85FDF">
        <w:trPr>
          <w:trHeight w:val="73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21E67" w:rsidP="003135EC">
            <w:pPr>
              <w:pStyle w:val="a6"/>
              <w:spacing w:line="210" w:lineRule="exact"/>
              <w:rPr>
                <w:rStyle w:val="101"/>
                <w:color w:val="000000"/>
                <w:sz w:val="24"/>
                <w:szCs w:val="24"/>
              </w:rPr>
            </w:pPr>
            <w:r>
              <w:rPr>
                <w:rStyle w:val="101"/>
                <w:color w:val="000000"/>
                <w:sz w:val="24"/>
                <w:szCs w:val="24"/>
              </w:rPr>
              <w:t>0</w:t>
            </w:r>
            <w:r>
              <w:rPr>
                <w:rStyle w:val="101"/>
                <w:color w:val="000000"/>
                <w:sz w:val="24"/>
                <w:szCs w:val="24"/>
                <w:lang w:val="en-US"/>
              </w:rPr>
              <w:t>1</w:t>
            </w:r>
            <w:r w:rsidR="003438DF">
              <w:rPr>
                <w:rStyle w:val="101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spacing w:line="210" w:lineRule="exact"/>
              <w:rPr>
                <w:rStyle w:val="101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38DF" w:rsidRPr="004F4C35" w:rsidRDefault="003438DF" w:rsidP="003135EC">
            <w:pPr>
              <w:pStyle w:val="a6"/>
              <w:spacing w:line="210" w:lineRule="exact"/>
              <w:rPr>
                <w:color w:val="000000"/>
              </w:rPr>
            </w:pPr>
            <w:r w:rsidRPr="00213430">
              <w:rPr>
                <w:rStyle w:val="101"/>
                <w:color w:val="000000"/>
                <w:sz w:val="24"/>
                <w:szCs w:val="24"/>
              </w:rPr>
              <w:t xml:space="preserve">Климат и погода в Великобритании, Австралии, Канаде и России.   </w:t>
            </w:r>
            <w:r>
              <w:rPr>
                <w:rStyle w:val="101"/>
                <w:color w:val="000000"/>
                <w:sz w:val="24"/>
                <w:szCs w:val="24"/>
              </w:rPr>
              <w:t>(Аудирование)</w:t>
            </w:r>
            <w:r w:rsidRPr="00213430">
              <w:rPr>
                <w:rStyle w:val="101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  <w:r w:rsidRPr="00213430">
              <w:rPr>
                <w:rStyle w:val="9pt"/>
                <w:color w:val="000000"/>
                <w:sz w:val="24"/>
                <w:szCs w:val="24"/>
              </w:rPr>
              <w:t>И</w:t>
            </w:r>
            <w:r>
              <w:rPr>
                <w:rStyle w:val="9pt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9pt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Windy sunny snowy stormy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6-7 ex 1-4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7 ex 10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7 ex 9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7 ex 5</w:t>
            </w:r>
          </w:p>
          <w:p w:rsidR="003438DF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  <w:r>
              <w:rPr>
                <w:rStyle w:val="9pt"/>
                <w:color w:val="000000"/>
                <w:sz w:val="24"/>
                <w:szCs w:val="24"/>
              </w:rPr>
              <w:t xml:space="preserve">Диалог </w:t>
            </w:r>
          </w:p>
          <w:p w:rsidR="003438DF" w:rsidRPr="002F3927" w:rsidRDefault="003438DF" w:rsidP="003135EC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rStyle w:val="9pt"/>
                <w:color w:val="000000"/>
                <w:sz w:val="24"/>
                <w:szCs w:val="24"/>
              </w:rPr>
            </w:pPr>
            <w:r>
              <w:rPr>
                <w:rStyle w:val="9pt"/>
                <w:color w:val="000000"/>
                <w:sz w:val="24"/>
                <w:szCs w:val="24"/>
              </w:rPr>
              <w:t>расспрос</w:t>
            </w:r>
          </w:p>
        </w:tc>
      </w:tr>
      <w:tr w:rsidR="003438DF" w:rsidRPr="00213430" w:rsidTr="00D85FDF">
        <w:trPr>
          <w:gridAfter w:val="1"/>
          <w:wAfter w:w="879" w:type="dxa"/>
          <w:trHeight w:val="1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21E67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3438D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дождя наступает хорошая погод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D85FDF" w:rsidRDefault="003438DF" w:rsidP="00D85FDF">
            <w:pPr>
              <w:pStyle w:val="a6"/>
              <w:widowControl w:val="0"/>
              <w:tabs>
                <w:tab w:val="left" w:pos="240"/>
              </w:tabs>
              <w:spacing w:after="0" w:line="216" w:lineRule="exact"/>
              <w:rPr>
                <w:color w:val="000000"/>
              </w:rPr>
            </w:pPr>
            <w:r w:rsidRPr="00213430">
              <w:rPr>
                <w:rStyle w:val="9pt"/>
                <w:color w:val="000000"/>
                <w:sz w:val="24"/>
                <w:szCs w:val="24"/>
              </w:rPr>
              <w:lastRenderedPageBreak/>
              <w:t>И</w:t>
            </w:r>
            <w:r>
              <w:rPr>
                <w:rStyle w:val="9pt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9pt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 xml:space="preserve">Windy sunny snowy stormy </w:t>
            </w:r>
            <w:proofErr w:type="spellStart"/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clody</w:t>
            </w:r>
            <w:proofErr w:type="spellEnd"/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9ex 17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9ex 21-22</w:t>
            </w:r>
          </w:p>
        </w:tc>
      </w:tr>
      <w:tr w:rsidR="003438D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C360E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21E67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3438D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DB71D6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Входящая контрольная работа по теме </w:t>
            </w:r>
            <w:r w:rsidR="003438DF">
              <w:rPr>
                <w:rFonts w:ascii="Times New Roman" w:hAnsi="Times New Roman" w:cs="Times New Roman"/>
                <w:sz w:val="24"/>
                <w:szCs w:val="24"/>
              </w:rPr>
              <w:t>простое прошедшее простое настоящее время</w:t>
            </w:r>
            <w:proofErr w:type="gramStart"/>
            <w:r w:rsidR="003438D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3438DF"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5.1.15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Простое прошедшее простое  настоящее Работа с карточками.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C360E9" w:rsidP="00AD09CD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0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Прогноз погод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 xml:space="preserve">Windy sunny snowy stormy cloudy </w:t>
            </w:r>
            <w:proofErr w:type="spellStart"/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isy</w:t>
            </w:r>
            <w:proofErr w:type="spellEnd"/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 xml:space="preserve"> dry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10-11ex 24-26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D09C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9pt"/>
                <w:color w:val="000000"/>
                <w:sz w:val="24"/>
                <w:szCs w:val="24"/>
                <w:lang w:val="en-US"/>
              </w:rPr>
              <w:t>P 11ex 28</w:t>
            </w:r>
          </w:p>
        </w:tc>
      </w:tr>
      <w:tr w:rsidR="00FA26EF" w:rsidRPr="00213430" w:rsidTr="00D85FDF">
        <w:trPr>
          <w:gridAfter w:val="1"/>
          <w:wAfter w:w="879" w:type="dxa"/>
          <w:trHeight w:val="169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121E67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121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121E6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1752D7" w:rsidRDefault="00FA26EF" w:rsidP="0017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и прошедшее время»</w:t>
            </w:r>
            <w:r w:rsidR="00531E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31E67">
              <w:rPr>
                <w:rFonts w:ascii="Times New Roman" w:hAnsi="Times New Roman" w:cs="Times New Roman"/>
                <w:sz w:val="24"/>
                <w:szCs w:val="24"/>
              </w:rPr>
              <w:t>Граммматика</w:t>
            </w:r>
            <w:proofErr w:type="spellEnd"/>
            <w:r w:rsidR="00531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Planet</w:t>
            </w:r>
            <w:r w:rsidRPr="00A83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Satellite</w:t>
            </w:r>
            <w:r w:rsidRPr="00A83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Distanse</w:t>
            </w:r>
            <w:proofErr w:type="spellEnd"/>
            <w:r w:rsidRPr="00A83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A83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p 13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35 p 13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35 p 13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32-34p 12 13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40-43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1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Пишем другу о погоде.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39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</w:p>
        </w:tc>
      </w:tr>
      <w:tr w:rsidR="00FA26E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Style w:val="1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01"/>
                <w:rFonts w:ascii="Times New Roman" w:hAnsi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Style w:val="101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1"/>
                <w:rFonts w:ascii="Times New Roman" w:hAnsi="Times New Roman"/>
                <w:color w:val="000000"/>
                <w:sz w:val="24"/>
                <w:szCs w:val="24"/>
              </w:rPr>
              <w:t>Общая информация о планете земля вес возраст размер ближайшие соседи</w:t>
            </w:r>
            <w:r w:rsidRPr="00213430">
              <w:rPr>
                <w:rStyle w:val="101"/>
                <w:rFonts w:ascii="Times New Roman" w:hAnsi="Times New Roman"/>
                <w:color w:val="000000"/>
                <w:sz w:val="24"/>
                <w:szCs w:val="24"/>
              </w:rPr>
              <w:t xml:space="preserve"> Солнечная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(Говорение)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35 p 13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Ex48-49 P16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47 P16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50 P17</w:t>
            </w:r>
          </w:p>
        </w:tc>
      </w:tr>
      <w:tr w:rsidR="00FA26EF" w:rsidRPr="00213430" w:rsidTr="00D85FDF">
        <w:trPr>
          <w:gridAfter w:val="1"/>
          <w:wAfter w:w="879" w:type="dxa"/>
          <w:trHeight w:val="34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времена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Презент и паст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симпл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по теме настоящее простое прошедшее простое время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Презент и паст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симпл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и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прошедшее простое время.</w:t>
            </w:r>
          </w:p>
          <w:p w:rsidR="00FA26EF" w:rsidRPr="00213430" w:rsidRDefault="00531E67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A26EF">
              <w:rPr>
                <w:rFonts w:ascii="Times New Roman" w:hAnsi="Times New Roman" w:cs="Times New Roman"/>
                <w:sz w:val="24"/>
                <w:szCs w:val="24"/>
              </w:rPr>
              <w:t>рамматика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признаки грамматических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время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Презент и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паст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симпл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97364C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здесь? (Говорение)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Planet</w:t>
            </w:r>
            <w:r w:rsidRPr="00486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Satellite</w:t>
            </w:r>
            <w:r w:rsidRPr="00486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Distanse</w:t>
            </w:r>
            <w:proofErr w:type="spellEnd"/>
            <w:r w:rsidRPr="00486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35 p 13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54 p 18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55-56 p 18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  <w:p w:rsidR="00FA26EF" w:rsidRPr="00486E55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</w:t>
            </w:r>
          </w:p>
          <w:p w:rsidR="00FA26EF" w:rsidRPr="00CB7081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continious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26E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A26EF" w:rsidRPr="00470ADD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A26EF" w:rsidRPr="004F4C3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FA26EF" w:rsidRPr="00486E5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A26EF" w:rsidRPr="00486E5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A26EF" w:rsidRPr="00486E5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A26EF" w:rsidRPr="00486E5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A57D8B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7D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Pr="00A57D8B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7D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63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7D63">
              <w:rPr>
                <w:rFonts w:ascii="Times New Roman" w:hAnsi="Times New Roman" w:cs="Times New Roman"/>
                <w:sz w:val="24"/>
                <w:szCs w:val="24"/>
              </w:rPr>
              <w:t>ледуем космос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человек  и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звестные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изобретатели и космонавты(Говорени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Цилковский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Королев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CB7081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их вклад в науку и мировую культур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беседу вести диалог расспрос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Hallowen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morning</w:t>
            </w: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470ADD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Famous people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 64 -66p 20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73p 22</w:t>
            </w: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140214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73p 22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68-69 p 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D7645D">
              <w:rPr>
                <w:rFonts w:ascii="Times New Roman" w:hAnsi="Times New Roman" w:cs="Times New Roman"/>
                <w:sz w:val="24"/>
                <w:szCs w:val="24"/>
              </w:rPr>
              <w:t xml:space="preserve"> 67-70-72</w:t>
            </w: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7645D">
              <w:rPr>
                <w:rFonts w:ascii="Times New Roman" w:hAnsi="Times New Roman" w:cs="Times New Roman"/>
                <w:sz w:val="24"/>
                <w:szCs w:val="24"/>
              </w:rPr>
              <w:t xml:space="preserve"> 20-21</w:t>
            </w: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</w:p>
          <w:p w:rsidR="00FA26EF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8D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тикетного</w:t>
            </w:r>
          </w:p>
          <w:p w:rsidR="00FA26EF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характера.</w:t>
            </w:r>
          </w:p>
          <w:p w:rsidR="00FA26EF" w:rsidRPr="00140214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FA26EF" w:rsidRPr="0097364C" w:rsidTr="00D85FDF">
        <w:trPr>
          <w:gridAfter w:val="1"/>
          <w:wAfter w:w="879" w:type="dxa"/>
          <w:trHeight w:val="313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61195B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89676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настоящее завершенное время </w:t>
            </w:r>
            <w:r w:rsidRPr="008967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8967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5.1.15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76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завершено продолженное</w:t>
            </w: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Present Perfect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Perfect Continuous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26EF" w:rsidRPr="00213430" w:rsidTr="00D85FDF">
        <w:trPr>
          <w:gridAfter w:val="1"/>
          <w:wAfter w:w="879" w:type="dxa"/>
          <w:trHeight w:val="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Мечта человечества о космических путешествиях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2775DC"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начинать поддерживать и заканчивать беседу вести диалог расспрос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Planet Satellite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Distanse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 35 p 13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213430" w:rsidTr="003135EC">
        <w:trPr>
          <w:gridAfter w:val="1"/>
          <w:wAfter w:w="879" w:type="dxa"/>
          <w:trHeight w:val="184"/>
        </w:trPr>
        <w:tc>
          <w:tcPr>
            <w:tcW w:w="1684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Природа и проблемы экологии. </w:t>
            </w: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B72D0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B72D05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2D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Pr="00B72D05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2D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6EF" w:rsidRPr="00B72D05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72D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ли земля опасным место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стихийные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бедстви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 ураган торнадо извержение вулкана наводнение засух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2775DC"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Hurricane tornado volcano p 76 ex 23</w:t>
            </w: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9638D1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9638D1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9638D1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9638D1" w:rsidRDefault="00FA26EF" w:rsidP="00470AD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9638D1" w:rsidRDefault="00FA26EF" w:rsidP="00470AD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0C32F8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Hurricane tornado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volcano p </w:t>
            </w:r>
            <w:r w:rsidRPr="000C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0C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  <w:p w:rsidR="00FA26EF" w:rsidRPr="00470AD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70AD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70ADD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D7645D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0C32F8" w:rsidRDefault="00FA26EF" w:rsidP="00470ADD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Hurricane tornado volcano p</w:t>
            </w:r>
            <w:r w:rsidRPr="000C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 </w:t>
            </w:r>
            <w:r w:rsidRPr="000C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  <w:p w:rsidR="00FA26EF" w:rsidRPr="00470ADD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113564" w:rsidRDefault="00FA26EF" w:rsidP="00A7495B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Hurricane tornado volcano p 76 ex 23</w:t>
            </w:r>
          </w:p>
          <w:p w:rsidR="00FA26EF" w:rsidRPr="00113564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ex76 -78 p 23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ex79-81 p 24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Ex85 p 25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Ex84 p 25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вляем</w:t>
            </w:r>
            <w:proofErr w:type="spellEnd"/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113564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FA26EF" w:rsidRPr="0097364C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4F4C3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05303B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35714C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простое прошедшее продолженное время тест </w:t>
            </w:r>
            <w:r w:rsidRPr="00357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3571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5.1.15</w:t>
            </w: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Simple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Past Continuous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Simple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Past Continuous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4F4C35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05303B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человека в экстремальных ситуация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Hurricane tornado volcano p 76 ex 23</w:t>
            </w:r>
          </w:p>
        </w:tc>
        <w:tc>
          <w:tcPr>
            <w:tcW w:w="154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2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2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2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2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Составляем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</w:p>
        </w:tc>
      </w:tr>
      <w:tr w:rsidR="00FA26EF" w:rsidRPr="0097364C" w:rsidTr="00470ADD">
        <w:trPr>
          <w:gridAfter w:val="1"/>
          <w:wAfter w:w="879" w:type="dxa"/>
          <w:trHeight w:val="25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20-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Робинзонов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гитар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создана для тебя и меня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Планета земл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единицы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основных грамматических явлений начинать поддерживать и заканчивать беседу вести диалог расспрос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сспрос</w:t>
            </w:r>
            <w:proofErr w:type="spellEnd"/>
          </w:p>
          <w:p w:rsidR="00FA26EF" w:rsidRDefault="00FA26EF" w:rsidP="009A7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сспрос</w:t>
            </w:r>
            <w:proofErr w:type="spellEnd"/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4C796A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Limit Monitor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Varn</w:t>
            </w:r>
            <w:proofErr w:type="spellEnd"/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Limit Monitor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Varn</w:t>
            </w:r>
            <w:proofErr w:type="spellEnd"/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Limit Monitor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Varn</w:t>
            </w:r>
            <w:proofErr w:type="spellEnd"/>
          </w:p>
          <w:p w:rsidR="00FA26EF" w:rsidRPr="009A735E" w:rsidRDefault="00FA26EF" w:rsidP="009A735E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8-102 p 29</w:t>
            </w:r>
          </w:p>
        </w:tc>
        <w:tc>
          <w:tcPr>
            <w:tcW w:w="110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Ex105 p 29 </w:t>
            </w: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Limit Monitor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Varn</w:t>
            </w:r>
            <w:proofErr w:type="spellEnd"/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A74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монологи</w:t>
            </w: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ситуации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и природные места в России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единицы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Start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единицы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беседу вести диалог расспрос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асспрос</w:t>
            </w:r>
            <w:proofErr w:type="spellEnd"/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Limit Monitor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Varn</w:t>
            </w:r>
            <w:proofErr w:type="spellEnd"/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Limit Monitor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Varn</w:t>
            </w:r>
            <w:proofErr w:type="spellEnd"/>
          </w:p>
        </w:tc>
        <w:tc>
          <w:tcPr>
            <w:tcW w:w="1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8-119 p 32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3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8-119 p 32</w:t>
            </w:r>
          </w:p>
        </w:tc>
        <w:tc>
          <w:tcPr>
            <w:tcW w:w="16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8-102  p 32</w:t>
            </w: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расспрос</w:t>
            </w: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61195B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>
              <w:t>27.10</w:t>
            </w:r>
          </w:p>
          <w:p w:rsidR="00FA26EF" w:rsidRPr="00363278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</w:rPr>
            </w:pPr>
          </w:p>
          <w:p w:rsidR="00FA26EF" w:rsidRPr="00363278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>
              <w:t>08.11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b/>
                <w:lang w:val="en-US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  <w:r>
              <w:rPr>
                <w:rStyle w:val="a5"/>
                <w:color w:val="000000"/>
              </w:rPr>
              <w:t>Природные места</w:t>
            </w: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  <w:proofErr w:type="spellStart"/>
            <w:r w:rsidRPr="00213430">
              <w:rPr>
                <w:rStyle w:val="a5"/>
                <w:color w:val="000000"/>
              </w:rPr>
              <w:t>англоговорящих</w:t>
            </w:r>
            <w:proofErr w:type="spellEnd"/>
            <w:r w:rsidRPr="00213430">
              <w:rPr>
                <w:rStyle w:val="a5"/>
                <w:color w:val="000000"/>
              </w:rPr>
              <w:t xml:space="preserve"> стра</w:t>
            </w:r>
            <w:proofErr w:type="gramStart"/>
            <w:r w:rsidRPr="00213430">
              <w:rPr>
                <w:rStyle w:val="a5"/>
                <w:color w:val="000000"/>
              </w:rPr>
              <w:t>н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Говорение)</w:t>
            </w: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rStyle w:val="a5"/>
                <w:color w:val="000000"/>
              </w:rPr>
            </w:pPr>
          </w:p>
          <w:p w:rsidR="00FA26EF" w:rsidRPr="004F4C35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  <w:rPr>
                <w:color w:val="000000"/>
              </w:rPr>
            </w:pPr>
            <w:r>
              <w:rPr>
                <w:rStyle w:val="a5"/>
                <w:color w:val="000000"/>
              </w:rPr>
              <w:t xml:space="preserve">Информация о мировых чемпионах </w:t>
            </w:r>
          </w:p>
          <w:p w:rsidR="00FA26EF" w:rsidRPr="009A0419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амое глу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softHyphen/>
              <w:t>бокое место на Земле, самая высокая точка и т. д</w:t>
            </w:r>
            <w:r w:rsidRPr="00213430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(Говорение)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 Waters Dangerous</w:t>
            </w: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404220" w:rsidRDefault="00FA26E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26EF" w:rsidRPr="00A7495B" w:rsidRDefault="00FA26E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District Waters Dangerous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A7495B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Ex128 p 33-34</w:t>
            </w: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363278" w:rsidRDefault="00FA26E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Ex128 p 33-34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Ex129-131 p </w:t>
            </w: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363278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 монологи</w:t>
            </w: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0.11</w:t>
            </w: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363278" w:rsidRDefault="00FA26EF" w:rsidP="003135EC">
            <w:pP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 w:rsidRPr="00363278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Времена глагола тест</w:t>
            </w:r>
          </w:p>
          <w:p w:rsidR="00FA26EF" w:rsidRPr="009A0419" w:rsidRDefault="00FA26EF" w:rsidP="003135EC">
            <w:pPr>
              <w:rPr>
                <w:rFonts w:cs="Times New Roman"/>
                <w:color w:val="000000"/>
              </w:rPr>
            </w:pPr>
            <w:r w:rsidRPr="00363278">
              <w:rPr>
                <w:rStyle w:val="a5"/>
                <w:rFonts w:ascii="Times New Roman" w:hAnsi="Times New Roman"/>
                <w:sz w:val="24"/>
                <w:szCs w:val="24"/>
              </w:rPr>
              <w:t>(Грамматика)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8-119 p 32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35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Ex1-2 p 36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Ex12-21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37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расспрос</w:t>
            </w:r>
            <w:proofErr w:type="spellEnd"/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Богатства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планеты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9Лексика.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Дилог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расспрос</w:t>
            </w: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>
              <w:t>15.11</w:t>
            </w: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>
              <w:t>17.11</w:t>
            </w: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Pr="00213430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 w:rsidRPr="00213430">
              <w:t>Прошедшие и настоящие времена английского язык</w:t>
            </w:r>
            <w:proofErr w:type="gramStart"/>
            <w:r w:rsidRPr="00213430">
              <w:t>а</w:t>
            </w:r>
            <w:r>
              <w:t>(</w:t>
            </w:r>
            <w:proofErr w:type="gramEnd"/>
            <w:r>
              <w:t>Грамматика)</w:t>
            </w: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</w:p>
          <w:p w:rsidR="00FA26EF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>
              <w:t>Прошедшее и настоящее время</w:t>
            </w:r>
          </w:p>
          <w:p w:rsidR="00FA26EF" w:rsidRPr="00213430" w:rsidRDefault="00FA26EF" w:rsidP="003135EC">
            <w:pPr>
              <w:pStyle w:val="a6"/>
              <w:widowControl w:val="0"/>
              <w:tabs>
                <w:tab w:val="left" w:pos="279"/>
              </w:tabs>
              <w:spacing w:after="0" w:line="254" w:lineRule="exact"/>
            </w:pPr>
            <w:r>
              <w:t>Временные формы глагол</w:t>
            </w:r>
            <w:proofErr w:type="gramStart"/>
            <w:r>
              <w:t>а(</w:t>
            </w:r>
            <w:proofErr w:type="gramEnd"/>
            <w:r>
              <w:t>Грамматика)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признаки грамматических явлений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пользоваться грамматическими 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лениями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26EF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признаки грамматическ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явлений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грамматическими явлениями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лениями</w:t>
            </w:r>
            <w:proofErr w:type="spellEnd"/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5115</w:t>
            </w: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Прошедшие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времена английского языка</w:t>
            </w:r>
          </w:p>
          <w:p w:rsidR="00FA26EF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63278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Прошедшие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времена английского языка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63278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Прошед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шие</w:t>
            </w:r>
            <w:proofErr w:type="spellEnd"/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английского языка</w:t>
            </w:r>
          </w:p>
          <w:p w:rsidR="00FA26EF" w:rsidRDefault="00FA26EF" w:rsidP="00363278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Default="00FA26EF" w:rsidP="00363278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6EF" w:rsidRPr="00213430" w:rsidRDefault="00FA26EF" w:rsidP="00363278">
            <w:pPr>
              <w:shd w:val="clear" w:color="auto" w:fill="FFFFFF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Прошед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шие</w:t>
            </w:r>
            <w:proofErr w:type="spellEnd"/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английского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B72D05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D0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27B8">
              <w:rPr>
                <w:rFonts w:ascii="Times New Roman" w:hAnsi="Times New Roman" w:cs="Times New Roman"/>
                <w:sz w:val="24"/>
                <w:szCs w:val="24"/>
              </w:rPr>
              <w:t>Проблемы загрязнени</w:t>
            </w:r>
            <w:proofErr w:type="gramStart"/>
            <w:r w:rsidRPr="00A427B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3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9Лексика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34-41</w:t>
            </w: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486E55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Естественная среда обитания земля нуждается в друге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так 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3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9Лексика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A427B8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Сослогательное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ние.45-46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 расспрос</w:t>
            </w: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презент перфект паст перфект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(Грамматика)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Презент паст перфект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P32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EF" w:rsidRPr="00213430" w:rsidTr="0047102A">
        <w:trPr>
          <w:gridAfter w:val="1"/>
          <w:wAfter w:w="879" w:type="dxa"/>
          <w:trHeight w:val="22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363278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6327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47102A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0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темам настоящее завершенное </w:t>
            </w:r>
            <w:r w:rsidRPr="00471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прошедшее завершенное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явлений</w:t>
            </w:r>
          </w:p>
          <w:p w:rsidR="00FA26EF" w:rsidRPr="00213430" w:rsidRDefault="00FA26E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спользовать основные признаки грамматики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Презент паст перфект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6EF" w:rsidRPr="00213430" w:rsidRDefault="00FA26E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40" w:tblpY="39"/>
        <w:tblW w:w="1660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60"/>
        <w:gridCol w:w="50"/>
        <w:gridCol w:w="43"/>
        <w:gridCol w:w="853"/>
        <w:gridCol w:w="204"/>
        <w:gridCol w:w="1210"/>
        <w:gridCol w:w="2140"/>
        <w:gridCol w:w="1620"/>
        <w:gridCol w:w="1410"/>
        <w:gridCol w:w="1980"/>
        <w:gridCol w:w="1650"/>
        <w:gridCol w:w="1210"/>
        <w:gridCol w:w="1100"/>
        <w:gridCol w:w="990"/>
        <w:gridCol w:w="1380"/>
      </w:tblGrid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142673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завершенное прошедшее завершенное время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признаки грамматики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f5"/>
            </w:pPr>
            <w:r w:rsidRPr="00213430">
              <w:t xml:space="preserve"> Презент паст перфект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Презент паст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перфекткарточки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Как защитить нашу чудесную 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планету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которой мы живем?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Waste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Ex2-6p42-43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Ex4 p 43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Ex7-12  P45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0ADD">
        <w:trPr>
          <w:trHeight w:val="524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опасно для 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земли экология человека взаимоотношения между людьми в обществе причины недоверия к друг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загрязнения окружающей сред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3438DF" w:rsidRPr="00222B14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Default="003438DF" w:rsidP="00363278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 xml:space="preserve">Различать </w:t>
            </w:r>
          </w:p>
          <w:p w:rsidR="003438DF" w:rsidRDefault="003438DF" w:rsidP="00363278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63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3438DF" w:rsidRPr="00470ADD" w:rsidRDefault="003438DF" w:rsidP="00470ADD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Waste</w:t>
            </w: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</w:t>
            </w: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63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</w:t>
            </w:r>
          </w:p>
          <w:p w:rsidR="003438DF" w:rsidRPr="00213430" w:rsidRDefault="003438DF" w:rsidP="00363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Waste</w:t>
            </w: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</w:t>
            </w: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7495B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9638D1" w:rsidRDefault="003438DF" w:rsidP="00363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9638D1" w:rsidRDefault="003438DF" w:rsidP="00363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63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</w:t>
            </w:r>
          </w:p>
          <w:p w:rsidR="003438DF" w:rsidRPr="00213430" w:rsidRDefault="003438DF" w:rsidP="00363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Waste</w:t>
            </w:r>
          </w:p>
          <w:p w:rsidR="003438DF" w:rsidRPr="00363278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22B14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Ex7-12  P45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22B14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Диалоги.</w:t>
            </w: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Диалоги.</w:t>
            </w: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6327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можно защитить планету п</w:t>
            </w:r>
            <w:r w:rsidRPr="00253670">
              <w:rPr>
                <w:rFonts w:ascii="Times New Roman" w:hAnsi="Times New Roman" w:cs="Times New Roman"/>
                <w:sz w:val="24"/>
                <w:szCs w:val="24"/>
              </w:rPr>
              <w:t>ереработка отходо</w:t>
            </w:r>
            <w:proofErr w:type="gramStart"/>
            <w:r w:rsidRPr="002536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Waste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Ex20  P 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Диалоги.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0B4912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у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словные предложения 2 и 3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0B4912">
              <w:rPr>
                <w:rFonts w:ascii="Times New Roman" w:hAnsi="Times New Roman" w:cs="Times New Roman"/>
                <w:sz w:val="24"/>
                <w:szCs w:val="24"/>
              </w:rPr>
              <w:t>стое прошедшее врем</w:t>
            </w:r>
            <w:proofErr w:type="gramStart"/>
            <w:r w:rsidR="000B491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="000B491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0B4912" w:rsidRPr="000B49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простое прошедшее время тес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основными признаками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грамматики.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признаками грамматики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2.3.20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Ex2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 4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043827" w:rsidRDefault="003438DF" w:rsidP="0004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47102A">
        <w:trPr>
          <w:trHeight w:val="6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Как можно защитить нашу планету?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(Говорение)</w:t>
            </w: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промышленных и бытовых отходов.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Ex2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4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Ex28-29 P 49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A7495B"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7495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043827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признаки грамматических явлений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признаками грамматики.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продолженное. Работа с Карточками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Откуда столько 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мусора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почему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бросают мусор?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не перерабатывают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основные</w:t>
            </w:r>
            <w:proofErr w:type="gram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Recycle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Prohibit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Litter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Throw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545F86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Ex37-43 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50-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52-53.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расспрос.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Куда девать мусор? Переработка отходов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Чтение)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f5"/>
            </w:pPr>
            <w:r w:rsidRPr="00213430">
              <w:rPr>
                <w:rStyle w:val="HTML"/>
                <w:b/>
              </w:rPr>
              <w:t xml:space="preserve">Знать </w:t>
            </w:r>
            <w:r w:rsidRPr="00213430">
              <w:rPr>
                <w:rStyle w:val="HTML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</w:rPr>
              <w:t xml:space="preserve"> </w:t>
            </w:r>
            <w:r w:rsidRPr="00213430">
              <w:rPr>
                <w:rStyle w:val="HTML"/>
                <w:b/>
              </w:rPr>
              <w:t>У</w:t>
            </w:r>
            <w:proofErr w:type="gramEnd"/>
            <w:r w:rsidRPr="00213430">
              <w:rPr>
                <w:rStyle w:val="HTML"/>
                <w:b/>
              </w:rPr>
              <w:t xml:space="preserve">меть </w:t>
            </w:r>
            <w:r w:rsidRPr="00213430">
              <w:rPr>
                <w:rStyle w:val="HTML"/>
              </w:rPr>
              <w:t xml:space="preserve">Различать признаки основных грамматических явлений начинать поддерживать и заканчивать беседу вести диалог </w:t>
            </w:r>
            <w:r w:rsidRPr="00213430">
              <w:rPr>
                <w:rStyle w:val="HTML"/>
              </w:rPr>
              <w:lastRenderedPageBreak/>
              <w:t>расспрос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Recycle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Prohibit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Litter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Throw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 55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Ex44- 45 P 54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Ex48P 54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расспрос.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Несколько шагов к чистой планете что мы можем сделать для защиты нашей планеты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Recycle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Prohibit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Litter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Throw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Ex53-59P 56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1-22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Ex53-59P 56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B72D05" w:rsidRDefault="00B72D05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промышленных и бытовых отходов соблюдение чистоты в доме на улице экономия потребляемой энергии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Recycle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Prohibit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Litter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Throw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can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Ex5-8 P62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 теме паст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континиус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 Прошедшее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родолженно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f5"/>
              <w:rPr>
                <w:b/>
              </w:rPr>
            </w:pPr>
            <w:r w:rsidRPr="00213430">
              <w:rPr>
                <w:b/>
              </w:rPr>
              <w:t xml:space="preserve">Знать </w:t>
            </w:r>
            <w:proofErr w:type="gramStart"/>
            <w:r w:rsidRPr="00213430">
              <w:t>Основные</w:t>
            </w:r>
            <w:proofErr w:type="gramEnd"/>
            <w:r w:rsidRPr="00213430">
              <w:t xml:space="preserve"> грамматические </w:t>
            </w:r>
            <w:proofErr w:type="spellStart"/>
            <w:r w:rsidRPr="00213430">
              <w:t>еденицы</w:t>
            </w:r>
            <w:proofErr w:type="spellEnd"/>
            <w:r w:rsidRPr="00213430">
              <w:rPr>
                <w:b/>
              </w:rPr>
              <w:t xml:space="preserve"> </w:t>
            </w:r>
            <w:proofErr w:type="spellStart"/>
            <w:r w:rsidRPr="00213430">
              <w:rPr>
                <w:b/>
              </w:rPr>
              <w:t>Уметь</w:t>
            </w:r>
            <w:r w:rsidRPr="00213430">
              <w:t>Употреблять</w:t>
            </w:r>
            <w:proofErr w:type="spellEnd"/>
            <w:r w:rsidRPr="00213430">
              <w:rPr>
                <w:b/>
              </w:rPr>
              <w:t xml:space="preserve"> </w:t>
            </w:r>
            <w:proofErr w:type="spellStart"/>
            <w:r w:rsidRPr="00213430">
              <w:t>рамматические</w:t>
            </w:r>
            <w:proofErr w:type="spellEnd"/>
            <w:r w:rsidRPr="00213430">
              <w:t xml:space="preserve"> </w:t>
            </w:r>
            <w:proofErr w:type="spellStart"/>
            <w:r w:rsidRPr="00213430">
              <w:t>еденицы</w:t>
            </w:r>
            <w:proofErr w:type="spellEnd"/>
            <w:r w:rsidRPr="00213430">
              <w:t xml:space="preserve"> времен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70D4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время.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476"/>
        </w:trPr>
        <w:tc>
          <w:tcPr>
            <w:tcW w:w="7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5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ая работа по теме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продолженное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грамматические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еденицы</w:t>
            </w:r>
            <w:proofErr w:type="spell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proofErr w:type="spell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раммати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еди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ницы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продолженное.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продолженное.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476"/>
        </w:trPr>
        <w:tc>
          <w:tcPr>
            <w:tcW w:w="7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глагола прошедшее продолженное врем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еденицы</w:t>
            </w:r>
            <w:proofErr w:type="spell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proofErr w:type="spell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рамматические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еденицы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времен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proofErr w:type="spellEnd"/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Конференция по проблемам окружающей среды что мы можем сделать для защиты нашей земли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</w:tc>
      </w:tr>
      <w:tr w:rsidR="003438DF" w:rsidRPr="00213430" w:rsidTr="003135EC">
        <w:trPr>
          <w:trHeight w:val="221"/>
        </w:trPr>
        <w:tc>
          <w:tcPr>
            <w:tcW w:w="1660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F24349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</w:t>
            </w:r>
            <w:r w:rsidRPr="00F24349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массовой информации</w:t>
            </w:r>
            <w:r w:rsidRPr="00AC77F9">
              <w:rPr>
                <w:i/>
              </w:rPr>
              <w:t>.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средства массовой информации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Television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Ex7p65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средств массовой информации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Различать признаки основных грамматических явлений начинать поддерживать и заканчивать беседу вести диалог расспрос Диалог этикетного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Television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Ex10 p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Ex11-14 p67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Ex13-14p67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Радио и телевидение</w:t>
            </w:r>
          </w:p>
          <w:p w:rsidR="003438DF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то ты думаешь о телевидении?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диалог расспрос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Television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5-16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p68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Ex1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9-21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p6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характера.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Пробуемся на роль радио ведущего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24-25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-28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Ex31 p 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7p 71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телепередачи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основные лексические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Песни о радио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Диалог этикетного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характера.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Телевидение способ увидеть весь мир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и заканчивать беседу вести диалог расспрос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Ты любишь телевикторины?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</w:t>
            </w:r>
            <w:proofErr w:type="spell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расспросДиалог</w:t>
            </w:r>
            <w:proofErr w:type="spell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Пресса как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информаци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Tabloid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Internet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radio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 7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Читаешь ли ты газеты по субботам?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Периодика в нашей жизн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Чтение)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начинать поддерживать и заканчивать беседу вести диалог расспрос Диалог этикетного характера выделять основную информацию.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38- 43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P73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38- 43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P73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tabs>
                <w:tab w:val="left" w:pos="370"/>
              </w:tabs>
              <w:spacing w:line="254" w:lineRule="exact"/>
            </w:pPr>
            <w:proofErr w:type="gramStart"/>
            <w:r w:rsidRPr="00213430">
              <w:rPr>
                <w:rStyle w:val="a5"/>
                <w:color w:val="000000"/>
              </w:rPr>
              <w:t xml:space="preserve">Газеты (центральные </w:t>
            </w:r>
            <w:r w:rsidRPr="00213430">
              <w:rPr>
                <w:rStyle w:val="a5"/>
                <w:color w:val="000000"/>
                <w:lang w:eastAsia="en-US"/>
              </w:rPr>
              <w:t>(</w:t>
            </w:r>
            <w:r w:rsidRPr="00213430">
              <w:rPr>
                <w:rStyle w:val="a5"/>
                <w:color w:val="000000"/>
                <w:lang w:val="en-US" w:eastAsia="en-US"/>
              </w:rPr>
              <w:t>The</w:t>
            </w:r>
            <w:r w:rsidRPr="0021343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Times</w:t>
            </w:r>
            <w:r w:rsidRPr="00213430">
              <w:rPr>
                <w:rStyle w:val="a5"/>
                <w:color w:val="000000"/>
                <w:lang w:eastAsia="en-US"/>
              </w:rPr>
              <w:t>,</w:t>
            </w:r>
            <w:proofErr w:type="gramEnd"/>
          </w:p>
          <w:p w:rsidR="003438DF" w:rsidRPr="00213430" w:rsidRDefault="003438DF" w:rsidP="003135EC">
            <w:pPr>
              <w:pStyle w:val="a6"/>
            </w:pPr>
            <w:r w:rsidRPr="00213430">
              <w:rPr>
                <w:rStyle w:val="a5"/>
                <w:color w:val="000000"/>
                <w:lang w:val="en-US" w:eastAsia="en-US"/>
              </w:rPr>
              <w:t>The</w:t>
            </w:r>
            <w:r w:rsidRPr="0021343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Daily</w:t>
            </w:r>
            <w:r w:rsidRPr="0021343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Telegraph</w:t>
            </w:r>
            <w:r w:rsidRPr="00213430">
              <w:rPr>
                <w:rStyle w:val="a5"/>
                <w:color w:val="000000"/>
                <w:lang w:eastAsia="en-US"/>
              </w:rPr>
              <w:t xml:space="preserve">) </w:t>
            </w:r>
            <w:r w:rsidRPr="00213430">
              <w:rPr>
                <w:rStyle w:val="a5"/>
                <w:color w:val="000000"/>
              </w:rPr>
              <w:t xml:space="preserve">и местные, ежедневные и воскресные,  молодежные журналы </w:t>
            </w:r>
            <w:r w:rsidRPr="00213430">
              <w:rPr>
                <w:rStyle w:val="a5"/>
                <w:color w:val="000000"/>
                <w:lang w:eastAsia="en-US"/>
              </w:rPr>
              <w:t>(</w:t>
            </w:r>
            <w:r w:rsidRPr="00213430">
              <w:rPr>
                <w:rStyle w:val="a5"/>
                <w:color w:val="000000"/>
                <w:lang w:val="en-US" w:eastAsia="en-US"/>
              </w:rPr>
              <w:t>Just</w:t>
            </w:r>
            <w:r w:rsidRPr="0021343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Seventeen</w:t>
            </w:r>
            <w:r w:rsidRPr="00213430">
              <w:rPr>
                <w:rStyle w:val="a5"/>
                <w:color w:val="000000"/>
                <w:lang w:eastAsia="en-US"/>
              </w:rPr>
              <w:t xml:space="preserve">, </w:t>
            </w:r>
            <w:r w:rsidRPr="00213430">
              <w:rPr>
                <w:rStyle w:val="a5"/>
                <w:color w:val="000000"/>
                <w:lang w:val="en-US" w:eastAsia="en-US"/>
              </w:rPr>
              <w:t>Smash</w:t>
            </w:r>
            <w:r w:rsidRPr="0021343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Hits</w:t>
            </w:r>
            <w:r w:rsidRPr="00213430">
              <w:rPr>
                <w:rStyle w:val="a5"/>
                <w:color w:val="000000"/>
                <w:lang w:eastAsia="en-US"/>
              </w:rPr>
              <w:t>,</w:t>
            </w:r>
            <w:r>
              <w:rPr>
                <w:rStyle w:val="a5"/>
                <w:color w:val="000000"/>
                <w:lang w:eastAsia="en-US"/>
              </w:rPr>
              <w:t xml:space="preserve"> Что такое </w:t>
            </w:r>
            <w:proofErr w:type="spellStart"/>
            <w:r>
              <w:rPr>
                <w:rStyle w:val="a5"/>
                <w:color w:val="000000"/>
                <w:lang w:eastAsia="en-US"/>
              </w:rPr>
              <w:t>инернет</w:t>
            </w:r>
            <w:proofErr w:type="spellEnd"/>
            <w:r>
              <w:rPr>
                <w:rStyle w:val="a5"/>
                <w:color w:val="000000"/>
                <w:lang w:eastAsia="en-US"/>
              </w:rPr>
              <w:t>?(Чтение)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 xml:space="preserve">Диалог 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Ex45-48 p74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Ex45-48 p74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F33EB0" w:rsidRDefault="003438DF" w:rsidP="003135EC">
            <w:pPr>
              <w:pStyle w:val="a6"/>
            </w:pPr>
            <w:proofErr w:type="gramStart"/>
            <w:r w:rsidRPr="00213430">
              <w:rPr>
                <w:rStyle w:val="a5"/>
                <w:color w:val="000000"/>
              </w:rPr>
              <w:t>Табло</w:t>
            </w:r>
            <w:r w:rsidRPr="00F33EB0">
              <w:rPr>
                <w:rStyle w:val="a5"/>
                <w:color w:val="000000"/>
              </w:rPr>
              <w:softHyphen/>
            </w:r>
            <w:r w:rsidRPr="00213430">
              <w:rPr>
                <w:rStyle w:val="a5"/>
                <w:color w:val="000000"/>
              </w:rPr>
              <w:t>иды</w:t>
            </w:r>
            <w:r w:rsidRPr="00F33EB0">
              <w:rPr>
                <w:rStyle w:val="a5"/>
                <w:color w:val="000000"/>
              </w:rPr>
              <w:t xml:space="preserve"> </w:t>
            </w:r>
            <w:r w:rsidRPr="00F33EB0">
              <w:rPr>
                <w:rStyle w:val="a5"/>
                <w:color w:val="000000"/>
                <w:lang w:eastAsia="en-US"/>
              </w:rPr>
              <w:t>(</w:t>
            </w:r>
            <w:r w:rsidRPr="00213430">
              <w:rPr>
                <w:rStyle w:val="a5"/>
                <w:color w:val="000000"/>
                <w:lang w:val="en-US" w:eastAsia="en-US"/>
              </w:rPr>
              <w:t>the</w:t>
            </w:r>
            <w:r w:rsidRPr="00F33EB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Sun</w:t>
            </w:r>
            <w:r w:rsidRPr="00F33EB0">
              <w:rPr>
                <w:rStyle w:val="a5"/>
                <w:color w:val="000000"/>
                <w:lang w:eastAsia="en-US"/>
              </w:rPr>
              <w:t xml:space="preserve">) </w:t>
            </w:r>
            <w:r w:rsidRPr="00213430">
              <w:rPr>
                <w:rStyle w:val="a5"/>
                <w:color w:val="000000"/>
              </w:rPr>
              <w:t>и</w:t>
            </w:r>
            <w:r w:rsidRPr="00F33EB0">
              <w:rPr>
                <w:rStyle w:val="a5"/>
                <w:color w:val="000000"/>
              </w:rPr>
              <w:t xml:space="preserve"> </w:t>
            </w:r>
            <w:r w:rsidRPr="00213430">
              <w:rPr>
                <w:rStyle w:val="a5"/>
                <w:color w:val="000000"/>
              </w:rPr>
              <w:t>молодежные</w:t>
            </w:r>
            <w:r w:rsidRPr="00F33EB0">
              <w:rPr>
                <w:rStyle w:val="a5"/>
                <w:color w:val="000000"/>
              </w:rPr>
              <w:t xml:space="preserve"> </w:t>
            </w:r>
            <w:r w:rsidRPr="00213430">
              <w:rPr>
                <w:rStyle w:val="a5"/>
                <w:color w:val="000000"/>
              </w:rPr>
              <w:t>журналы</w:t>
            </w:r>
            <w:r w:rsidRPr="00F33EB0">
              <w:rPr>
                <w:rStyle w:val="a5"/>
                <w:color w:val="000000"/>
              </w:rPr>
              <w:t xml:space="preserve"> </w:t>
            </w:r>
            <w:r w:rsidRPr="00F33EB0">
              <w:rPr>
                <w:rStyle w:val="a5"/>
                <w:color w:val="000000"/>
                <w:lang w:eastAsia="en-US"/>
              </w:rPr>
              <w:t>(</w:t>
            </w:r>
            <w:r w:rsidRPr="00213430">
              <w:rPr>
                <w:rStyle w:val="a5"/>
                <w:color w:val="000000"/>
                <w:lang w:val="en-US" w:eastAsia="en-US"/>
              </w:rPr>
              <w:t>Just</w:t>
            </w:r>
            <w:r w:rsidRPr="00F33EB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Seventeen</w:t>
            </w:r>
            <w:r w:rsidRPr="00F33EB0">
              <w:rPr>
                <w:rStyle w:val="a5"/>
                <w:color w:val="000000"/>
                <w:lang w:eastAsia="en-US"/>
              </w:rPr>
              <w:t xml:space="preserve">, </w:t>
            </w:r>
            <w:r w:rsidRPr="00213430">
              <w:rPr>
                <w:rStyle w:val="a5"/>
                <w:color w:val="000000"/>
                <w:lang w:val="en-US" w:eastAsia="en-US"/>
              </w:rPr>
              <w:t>Smash</w:t>
            </w:r>
            <w:r w:rsidRPr="00F33EB0">
              <w:rPr>
                <w:rStyle w:val="a5"/>
                <w:color w:val="000000"/>
                <w:lang w:eastAsia="en-US"/>
              </w:rPr>
              <w:t xml:space="preserve"> </w:t>
            </w:r>
            <w:r w:rsidRPr="00213430">
              <w:rPr>
                <w:rStyle w:val="a5"/>
                <w:color w:val="000000"/>
                <w:lang w:val="en-US" w:eastAsia="en-US"/>
              </w:rPr>
              <w:t>Hits</w:t>
            </w:r>
            <w:r w:rsidRPr="00F33EB0">
              <w:rPr>
                <w:rStyle w:val="a5"/>
                <w:color w:val="000000"/>
                <w:lang w:eastAsia="en-US"/>
              </w:rPr>
              <w:t>,</w:t>
            </w:r>
            <w:r>
              <w:rPr>
                <w:rStyle w:val="a5"/>
                <w:color w:val="000000"/>
                <w:lang w:eastAsia="en-US"/>
              </w:rPr>
              <w:t>(Говорение)</w:t>
            </w:r>
            <w:proofErr w:type="gramEnd"/>
          </w:p>
          <w:p w:rsidR="003438DF" w:rsidRPr="00F33EB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побуждения к действию.</w:t>
            </w:r>
          </w:p>
        </w:tc>
      </w:tr>
      <w:tr w:rsidR="003438DF" w:rsidRPr="00213430" w:rsidTr="00F33EB0">
        <w:trPr>
          <w:trHeight w:val="43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</w:pPr>
            <w:r w:rsidRPr="00213430">
              <w:rPr>
                <w:rStyle w:val="a5"/>
                <w:color w:val="000000"/>
              </w:rPr>
              <w:t>Молодежные</w:t>
            </w:r>
            <w:r w:rsidRPr="00213430">
              <w:rPr>
                <w:rStyle w:val="a5"/>
                <w:color w:val="000000"/>
                <w:lang w:val="en-US"/>
              </w:rPr>
              <w:t xml:space="preserve"> </w:t>
            </w:r>
            <w:r w:rsidRPr="00213430">
              <w:rPr>
                <w:rStyle w:val="a5"/>
                <w:color w:val="000000"/>
              </w:rPr>
              <w:t>журналы</w:t>
            </w:r>
            <w:r w:rsidRPr="00213430">
              <w:rPr>
                <w:rStyle w:val="a5"/>
                <w:color w:val="000000"/>
                <w:lang w:val="en-US"/>
              </w:rPr>
              <w:t xml:space="preserve"> </w:t>
            </w:r>
            <w:r w:rsidRPr="00213430">
              <w:rPr>
                <w:rStyle w:val="a5"/>
                <w:color w:val="000000"/>
                <w:lang w:eastAsia="en-US"/>
              </w:rPr>
              <w:t>интерне</w:t>
            </w:r>
            <w:proofErr w:type="gramStart"/>
            <w:r w:rsidRPr="00213430">
              <w:rPr>
                <w:rStyle w:val="a5"/>
                <w:color w:val="000000"/>
                <w:lang w:eastAsia="en-US"/>
              </w:rPr>
              <w:t>т</w:t>
            </w:r>
            <w:r>
              <w:rPr>
                <w:rStyle w:val="a5"/>
                <w:color w:val="000000"/>
                <w:lang w:eastAsia="en-US"/>
              </w:rPr>
              <w:t>(</w:t>
            </w:r>
            <w:proofErr w:type="gramEnd"/>
            <w:r>
              <w:rPr>
                <w:rStyle w:val="a5"/>
                <w:color w:val="000000"/>
                <w:lang w:eastAsia="en-US"/>
              </w:rPr>
              <w:t>Говорение)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52-59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76-78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побуждения к действию.</w:t>
            </w:r>
          </w:p>
        </w:tc>
      </w:tr>
      <w:tr w:rsidR="003438DF" w:rsidRPr="00213430" w:rsidTr="00F33EB0">
        <w:trPr>
          <w:trHeight w:val="43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</w:pPr>
            <w:r w:rsidRPr="00213430">
              <w:rPr>
                <w:rStyle w:val="a5"/>
                <w:color w:val="000000"/>
              </w:rPr>
              <w:t>Любимые издания моей семьи, любимые рубрики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Говорение)</w:t>
            </w:r>
            <w:r w:rsidRPr="00213430">
              <w:rPr>
                <w:rStyle w:val="a5"/>
                <w:color w:val="000000"/>
              </w:rPr>
              <w:t xml:space="preserve"> 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62-64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79 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</w:p>
        </w:tc>
      </w:tr>
      <w:tr w:rsidR="003438DF" w:rsidRPr="00213430" w:rsidTr="00F33EB0">
        <w:trPr>
          <w:trHeight w:val="43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235A99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Профессия-репортер (Артем Боровик)</w:t>
            </w:r>
            <w:proofErr w:type="gramStart"/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вляется ли профессия репортера опасной.(Говорение)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67-74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p80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распросс</w:t>
            </w:r>
            <w:proofErr w:type="spellEnd"/>
          </w:p>
        </w:tc>
      </w:tr>
      <w:tr w:rsidR="003438DF" w:rsidRPr="00213430" w:rsidTr="00F33EB0">
        <w:trPr>
          <w:trHeight w:val="43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A4477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C7E8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</w:pPr>
            <w:r w:rsidRPr="00213430">
              <w:rPr>
                <w:rStyle w:val="a5"/>
                <w:color w:val="000000"/>
              </w:rPr>
              <w:t>Создание собственного репортажа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Говорение)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признаки основных грамматических явлений начинать поддерживать и заканчивать беседу вести диалог расспрос Диалог этикетного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характера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репортаж</w:t>
            </w:r>
          </w:p>
        </w:tc>
      </w:tr>
      <w:tr w:rsidR="003438DF" w:rsidRPr="00213430" w:rsidTr="00F33EB0">
        <w:trPr>
          <w:trHeight w:val="43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C7E8D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О чем вы читаете в газетах и журналах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Чтение)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F3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репортаж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C7E8D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акты из истории книгопечатания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основные лексические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Пишем статьи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Скромность – это хорошо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Письмо)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Пишем статью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Каково быть репортером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 xml:space="preserve">Диалог 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Хотел бы ты стать репортером?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времен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165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Рассказ о хорошем человек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pStyle w:val="af5"/>
              <w:rPr>
                <w:rStyle w:val="HTML"/>
                <w:b/>
              </w:rPr>
            </w:pPr>
            <w:r w:rsidRPr="00213430">
              <w:rPr>
                <w:rStyle w:val="HTML"/>
                <w:b/>
              </w:rPr>
              <w:t>Знать</w:t>
            </w:r>
          </w:p>
          <w:p w:rsidR="003438DF" w:rsidRPr="00213430" w:rsidRDefault="003438DF" w:rsidP="003135EC">
            <w:pPr>
              <w:pStyle w:val="af5"/>
            </w:pPr>
            <w:r w:rsidRPr="00213430">
              <w:rPr>
                <w:rStyle w:val="HTML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</w:rPr>
              <w:t xml:space="preserve"> </w:t>
            </w:r>
            <w:r w:rsidRPr="00213430">
              <w:rPr>
                <w:rStyle w:val="HTML"/>
                <w:b/>
              </w:rPr>
              <w:t>У</w:t>
            </w:r>
            <w:proofErr w:type="gramEnd"/>
            <w:r w:rsidRPr="00213430">
              <w:rPr>
                <w:rStyle w:val="HTML"/>
                <w:b/>
              </w:rPr>
              <w:t xml:space="preserve">меть </w:t>
            </w:r>
            <w:r w:rsidRPr="00213430">
              <w:rPr>
                <w:rStyle w:val="HTML"/>
              </w:rPr>
              <w:lastRenderedPageBreak/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Роль книг в нашей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ли книги средством массовой информации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81 p 82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84 p 83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75 p 81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Почему книги до сих пор популярны? Книги как часть СМ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 (Говорение)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8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8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C7E8D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 тест грамматика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</w:rPr>
              <w:t>основные грамматические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расспрос.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C7E8D" w:rsidRDefault="00AC7E8D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rPr>
                <w:rStyle w:val="a5"/>
              </w:rPr>
            </w:pPr>
            <w:r w:rsidRPr="00213430">
              <w:rPr>
                <w:rStyle w:val="a5"/>
                <w:color w:val="000000"/>
              </w:rPr>
              <w:t>Любимые писатели</w:t>
            </w:r>
          </w:p>
          <w:p w:rsidR="003438DF" w:rsidRDefault="003438DF" w:rsidP="003135EC">
            <w:pPr>
              <w:pStyle w:val="a6"/>
              <w:rPr>
                <w:rStyle w:val="a5"/>
                <w:color w:val="000000"/>
              </w:rPr>
            </w:pPr>
          </w:p>
          <w:p w:rsidR="003438DF" w:rsidRPr="00213430" w:rsidRDefault="003438DF" w:rsidP="003135EC">
            <w:pPr>
              <w:pStyle w:val="a6"/>
              <w:rPr>
                <w:rStyle w:val="a5"/>
                <w:color w:val="000000"/>
              </w:rPr>
            </w:pPr>
            <w:r w:rsidRPr="00213430">
              <w:rPr>
                <w:rStyle w:val="a5"/>
                <w:color w:val="000000"/>
              </w:rPr>
              <w:t>Русские писатели</w:t>
            </w:r>
          </w:p>
          <w:p w:rsidR="003438DF" w:rsidRPr="00213430" w:rsidRDefault="003438DF" w:rsidP="003135EC">
            <w:pPr>
              <w:pStyle w:val="a6"/>
            </w:pPr>
            <w:proofErr w:type="gramStart"/>
            <w:r w:rsidRPr="00213430">
              <w:rPr>
                <w:rStyle w:val="a5"/>
                <w:color w:val="000000"/>
              </w:rPr>
              <w:lastRenderedPageBreak/>
              <w:t>Александр Пушкин, Анна Ахматова, Антон Чехов, Николай Гоголь, Александр Беляев, Васи</w:t>
            </w:r>
            <w:r w:rsidRPr="00213430">
              <w:rPr>
                <w:rStyle w:val="a5"/>
                <w:color w:val="000000"/>
              </w:rPr>
              <w:softHyphen/>
              <w:t xml:space="preserve">лий Шукшин, Аркадий </w:t>
            </w:r>
            <w:proofErr w:type="spellStart"/>
            <w:r w:rsidRPr="00213430">
              <w:rPr>
                <w:rStyle w:val="a5"/>
                <w:color w:val="000000"/>
              </w:rPr>
              <w:t>Вайнер</w:t>
            </w:r>
            <w:proofErr w:type="spellEnd"/>
            <w:r w:rsidRPr="00213430">
              <w:rPr>
                <w:rStyle w:val="a5"/>
                <w:color w:val="000000"/>
              </w:rPr>
              <w:t>, Александра Маринина).</w:t>
            </w:r>
            <w:proofErr w:type="gramEnd"/>
            <w:r w:rsidRPr="00213430">
              <w:rPr>
                <w:rStyle w:val="a5"/>
                <w:color w:val="000000"/>
              </w:rPr>
              <w:t xml:space="preserve"> </w:t>
            </w:r>
            <w:r>
              <w:rPr>
                <w:rStyle w:val="a5"/>
                <w:color w:val="000000"/>
              </w:rPr>
              <w:t>Говорение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основные лексические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104-112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88-89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104-112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88-89</w:t>
            </w:r>
          </w:p>
        </w:tc>
      </w:tr>
      <w:tr w:rsidR="003438DF" w:rsidRPr="00213430" w:rsidTr="00F33EB0">
        <w:trPr>
          <w:trHeight w:val="221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C7E8D" w:rsidRDefault="00AC7E8D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Наиболее распространенные жанры литературы.</w:t>
            </w:r>
          </w:p>
          <w:p w:rsidR="003438DF" w:rsidRDefault="003438DF" w:rsidP="003135EC">
            <w:pPr>
              <w:spacing w:after="0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Попробуй себя в роли писателя.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Диалог расспрос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монолог.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</w:tr>
      <w:tr w:rsidR="003438DF" w:rsidRPr="00213430" w:rsidTr="003135EC">
        <w:trPr>
          <w:trHeight w:val="221"/>
        </w:trPr>
        <w:tc>
          <w:tcPr>
            <w:tcW w:w="1660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Выдающиеся люди, их вклад в науку и мировую культуру.                                                    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pStyle w:val="a6"/>
              <w:tabs>
                <w:tab w:val="left" w:pos="370"/>
              </w:tabs>
              <w:spacing w:line="254" w:lineRule="exact"/>
              <w:rPr>
                <w:rStyle w:val="a5"/>
              </w:rPr>
            </w:pPr>
            <w:r>
              <w:rPr>
                <w:rStyle w:val="a5"/>
              </w:rPr>
              <w:t>Кто является важной персоной</w:t>
            </w:r>
          </w:p>
          <w:p w:rsidR="003438DF" w:rsidRDefault="003438DF" w:rsidP="003135EC">
            <w:pPr>
              <w:pStyle w:val="a6"/>
              <w:tabs>
                <w:tab w:val="left" w:pos="370"/>
              </w:tabs>
              <w:spacing w:line="254" w:lineRule="exact"/>
              <w:rPr>
                <w:rStyle w:val="a5"/>
              </w:rPr>
            </w:pPr>
            <w:r>
              <w:rPr>
                <w:rStyle w:val="a5"/>
              </w:rPr>
              <w:t>Выдающиеся люди их вклад в мировую</w:t>
            </w:r>
          </w:p>
          <w:p w:rsidR="003438DF" w:rsidRPr="00DE45FA" w:rsidRDefault="003438DF" w:rsidP="003135EC">
            <w:pPr>
              <w:pStyle w:val="a6"/>
              <w:tabs>
                <w:tab w:val="left" w:pos="370"/>
              </w:tabs>
              <w:spacing w:line="254" w:lineRule="exact"/>
              <w:rPr>
                <w:color w:val="000000"/>
              </w:rPr>
            </w:pPr>
            <w:r>
              <w:rPr>
                <w:rStyle w:val="a5"/>
              </w:rPr>
              <w:t>Науку и культур</w:t>
            </w:r>
            <w:proofErr w:type="gramStart"/>
            <w:r>
              <w:rPr>
                <w:rStyle w:val="a5"/>
              </w:rPr>
              <w:t>у(</w:t>
            </w:r>
            <w:proofErr w:type="gramEnd"/>
            <w:r>
              <w:rPr>
                <w:rStyle w:val="a5"/>
              </w:rPr>
              <w:t>Говорение)</w:t>
            </w:r>
          </w:p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 расспрос.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83C7C" w:rsidRDefault="003438DF" w:rsidP="0031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Факты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некоторые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биографические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Abraham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Lincoln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Char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lie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Chaplin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Mother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Teresa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Jack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London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Walt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Disney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Beetles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Bill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Gate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  <w:r w:rsidRPr="00A83C7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equal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 монолог.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AC7E8D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D70F70">
            <w:pPr>
              <w:pStyle w:val="a6"/>
              <w:tabs>
                <w:tab w:val="left" w:pos="370"/>
              </w:tabs>
              <w:spacing w:line="254" w:lineRule="exact"/>
              <w:rPr>
                <w:bCs/>
              </w:rPr>
            </w:pPr>
            <w:r>
              <w:rPr>
                <w:rStyle w:val="a5"/>
                <w:color w:val="000000"/>
              </w:rPr>
              <w:t xml:space="preserve">Известные люди добившиеся в жизни успеха собственным трудом </w:t>
            </w:r>
            <w:r w:rsidRPr="00213430">
              <w:rPr>
                <w:rStyle w:val="a5"/>
                <w:color w:val="000000"/>
              </w:rPr>
              <w:t>Галина Уланова, Слава Полунин,  Известные люди, Роднина, Алла Пу</w:t>
            </w:r>
            <w:r w:rsidRPr="00213430">
              <w:rPr>
                <w:rStyle w:val="a5"/>
                <w:color w:val="000000"/>
              </w:rPr>
              <w:softHyphen/>
              <w:t>гачева, Гарри Каспаров)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Equal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AC7E8D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D70F70" w:rsidRDefault="003438DF" w:rsidP="00D70F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70D49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Успешные люди в твоем окружении</w:t>
            </w:r>
            <w:r w:rsidRPr="00213430">
              <w:rPr>
                <w:rStyle w:val="a5"/>
                <w:color w:val="000000"/>
              </w:rPr>
              <w:t xml:space="preserve">. </w:t>
            </w:r>
            <w:r>
              <w:rPr>
                <w:rStyle w:val="a5"/>
                <w:color w:val="000000"/>
              </w:rPr>
              <w:t>(Говорение)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equal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 диалог этикетного характера.</w:t>
            </w:r>
          </w:p>
        </w:tc>
      </w:tr>
      <w:tr w:rsidR="003438DF" w:rsidRPr="00213430" w:rsidTr="003135EC">
        <w:trPr>
          <w:trHeight w:val="221"/>
        </w:trPr>
        <w:tc>
          <w:tcPr>
            <w:tcW w:w="1660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Взаимоотношения в семье с родителями друзьями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3438DF" w:rsidRPr="00213430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142673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  <w:r w:rsidRPr="00213430">
              <w:rPr>
                <w:rStyle w:val="a5"/>
                <w:color w:val="000000"/>
              </w:rPr>
              <w:t xml:space="preserve">Взаимоотношения в семье с </w:t>
            </w:r>
            <w:r w:rsidRPr="00213430">
              <w:rPr>
                <w:rStyle w:val="a5"/>
                <w:color w:val="000000"/>
              </w:rPr>
              <w:lastRenderedPageBreak/>
              <w:t xml:space="preserve">родителями друзьями </w:t>
            </w:r>
            <w:r>
              <w:rPr>
                <w:rStyle w:val="a5"/>
                <w:color w:val="000000"/>
              </w:rPr>
              <w:t>(Говорение)</w:t>
            </w: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Pr="00213430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  <w:lang w:eastAsia="en-US"/>
              </w:rPr>
            </w:pPr>
            <w:r>
              <w:rPr>
                <w:rStyle w:val="a5"/>
                <w:color w:val="000000"/>
              </w:rPr>
              <w:t>П</w:t>
            </w:r>
            <w:r w:rsidRPr="00213430">
              <w:rPr>
                <w:rStyle w:val="a5"/>
                <w:color w:val="000000"/>
              </w:rPr>
              <w:t>роблемы подростков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Говорение)</w:t>
            </w: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  <w:r>
              <w:rPr>
                <w:rStyle w:val="a5"/>
                <w:color w:val="000000"/>
              </w:rPr>
              <w:t>Семья это хороший старт.</w:t>
            </w:r>
            <w:r w:rsidRPr="00213430">
              <w:rPr>
                <w:rStyle w:val="a5"/>
                <w:color w:val="000000"/>
              </w:rPr>
              <w:t xml:space="preserve"> </w:t>
            </w:r>
            <w:r>
              <w:rPr>
                <w:rStyle w:val="a5"/>
                <w:color w:val="000000"/>
              </w:rPr>
              <w:t>(Говорение)</w:t>
            </w: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  <w:r>
              <w:rPr>
                <w:rStyle w:val="a5"/>
                <w:color w:val="000000"/>
              </w:rPr>
              <w:t>Что такое запугивание</w:t>
            </w:r>
            <w:proofErr w:type="gramStart"/>
            <w:r>
              <w:rPr>
                <w:rStyle w:val="a5"/>
                <w:color w:val="000000"/>
              </w:rPr>
              <w:t>?(</w:t>
            </w:r>
            <w:proofErr w:type="gramEnd"/>
            <w:r>
              <w:rPr>
                <w:rStyle w:val="a5"/>
                <w:color w:val="000000"/>
              </w:rPr>
              <w:t>Говорение)</w:t>
            </w: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</w:p>
          <w:p w:rsidR="003438DF" w:rsidRPr="00213430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</w:rPr>
            </w:pPr>
            <w:r>
              <w:rPr>
                <w:rStyle w:val="a5"/>
                <w:color w:val="000000"/>
              </w:rPr>
              <w:t>Письмо в молодежный журнал межличностные конфликты (Письмо)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043827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</w:p>
          <w:p w:rsidR="003438DF" w:rsidRDefault="003438DF" w:rsidP="00043827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лексические единицы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начинать поддерживать и заканчивать беседу вести диалог расспрос Диалог этикетного характера выделять основную информацию</w:t>
            </w:r>
          </w:p>
          <w:p w:rsidR="003438DF" w:rsidRDefault="003438DF" w:rsidP="00043827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Default="003438DF" w:rsidP="00043827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Диалог этикетного характера выделять основную информацию</w:t>
            </w:r>
          </w:p>
          <w:p w:rsidR="003438DF" w:rsidRDefault="003438DF" w:rsidP="00043827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Default="003438DF" w:rsidP="00043827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информацию</w:t>
            </w:r>
          </w:p>
          <w:p w:rsidR="003438DF" w:rsidRPr="00F83F35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</w:t>
            </w:r>
            <w:r>
              <w:rPr>
                <w:rStyle w:val="HTML"/>
                <w:rFonts w:ascii="Times New Roman" w:hAnsi="Times New Roman"/>
                <w:sz w:val="24"/>
                <w:szCs w:val="24"/>
              </w:rPr>
              <w:t>информацию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A74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74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9638D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Problems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D596C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Problems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Problems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D596C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AD596C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Problems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043827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14-23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3438DF" w:rsidRPr="002320A7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35-41</w:t>
            </w:r>
          </w:p>
          <w:p w:rsidR="003438DF" w:rsidRPr="002320A7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письмо в журнал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86E55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</w:t>
            </w: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486E55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486E55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A7495B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F83F3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 этикетного характера</w:t>
            </w:r>
          </w:p>
          <w:p w:rsidR="003438DF" w:rsidRPr="00F83F35" w:rsidRDefault="003438DF" w:rsidP="00043827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043827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486E55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86E55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142673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486E55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AF4E61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color w:val="000000"/>
              </w:rPr>
            </w:pPr>
            <w:r>
              <w:rPr>
                <w:rStyle w:val="a5"/>
                <w:color w:val="000000"/>
              </w:rPr>
              <w:t>Повторение по теме н</w:t>
            </w:r>
            <w:r w:rsidRPr="00213430">
              <w:rPr>
                <w:rStyle w:val="a5"/>
                <w:color w:val="000000"/>
              </w:rPr>
              <w:t>астоящее простое время в страдательном залоге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Использовать простое время в 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страдательном</w:t>
            </w:r>
            <w:proofErr w:type="gramEnd"/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Залоге</w:t>
            </w:r>
            <w:proofErr w:type="gram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Что такое настоящее простое время.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Настоящее простое время в страдательном 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залоге.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Работа с карточками.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 диалоги в настоящем простом времени страдательн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 залоге.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1752D7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rStyle w:val="a5"/>
                <w:color w:val="000000"/>
                <w:lang w:eastAsia="en-US"/>
              </w:rPr>
            </w:pPr>
            <w:r w:rsidRPr="00213430">
              <w:rPr>
                <w:rStyle w:val="a5"/>
                <w:color w:val="000000"/>
              </w:rPr>
              <w:t>Страдательный залог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Грамматика)</w:t>
            </w:r>
          </w:p>
          <w:p w:rsidR="003438DF" w:rsidRPr="00213430" w:rsidRDefault="003438DF" w:rsidP="003135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Использовать простое время в 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страдательном</w:t>
            </w:r>
            <w:proofErr w:type="gramEnd"/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Залоге</w:t>
            </w:r>
            <w:proofErr w:type="gram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Что такое страдательный залог?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грамматический справочник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142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6"/>
              <w:tabs>
                <w:tab w:val="left" w:pos="375"/>
              </w:tabs>
              <w:spacing w:line="254" w:lineRule="exact"/>
              <w:rPr>
                <w:bCs/>
              </w:rPr>
            </w:pPr>
            <w:r w:rsidRPr="00213430">
              <w:t xml:space="preserve"> </w:t>
            </w:r>
            <w:r>
              <w:t xml:space="preserve">Повторение </w:t>
            </w:r>
            <w:r w:rsidRPr="00213430">
              <w:t xml:space="preserve">по теме  </w:t>
            </w:r>
            <w:r w:rsidRPr="00213430">
              <w:rPr>
                <w:rStyle w:val="a5"/>
                <w:color w:val="000000"/>
              </w:rPr>
              <w:t xml:space="preserve"> настоящее простое время в страдательном залоге</w:t>
            </w:r>
            <w:proofErr w:type="gramStart"/>
            <w:r w:rsidRPr="00213430">
              <w:rPr>
                <w:rStyle w:val="a5"/>
                <w:color w:val="000000"/>
              </w:rPr>
              <w:t>.</w:t>
            </w:r>
            <w:r>
              <w:rPr>
                <w:rStyle w:val="a5"/>
                <w:color w:val="000000"/>
              </w:rPr>
              <w:t>(</w:t>
            </w:r>
            <w:proofErr w:type="gramEnd"/>
            <w:r>
              <w:rPr>
                <w:rStyle w:val="a5"/>
                <w:color w:val="000000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b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Использовать простое время в 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страдательном</w:t>
            </w:r>
            <w:proofErr w:type="gramEnd"/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Залоге</w:t>
            </w:r>
            <w:proofErr w:type="gram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в страдательном залоге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A822E8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 страдательном залоге.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Диалоги в страдательном залоге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Pr="00213430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настоящее простое время в страдательном залоге.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proofErr w:type="spellStart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простое время в 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страдательном</w:t>
            </w:r>
            <w:proofErr w:type="gramEnd"/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Залоге</w:t>
            </w:r>
            <w:proofErr w:type="gram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в страдательном залоге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В страдательном залоге. </w:t>
            </w: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ьнаяработа</w:t>
            </w:r>
            <w:proofErr w:type="spellEnd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BF3E43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1752D7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197B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простое время в страдательном залоге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proofErr w:type="spellStart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Различать признаки основных грамматических явлений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Использовать простое время в 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страдательном</w:t>
            </w:r>
            <w:proofErr w:type="gramEnd"/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Залоге</w:t>
            </w:r>
            <w:proofErr w:type="gramEnd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работа с карточками.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A72578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14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CE"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55CE"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чему </w:t>
            </w:r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праздники важны</w:t>
            </w:r>
            <w:proofErr w:type="gramStart"/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?(</w:t>
            </w:r>
            <w:proofErr w:type="gramEnd"/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Говорение) </w:t>
            </w: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455CE" w:rsidRDefault="003438DF" w:rsidP="003135EC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213430"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Некоторые </w:t>
            </w:r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семейные </w:t>
            </w:r>
            <w:r w:rsidRPr="00213430"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и традиции</w:t>
            </w:r>
            <w:proofErr w:type="gramStart"/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>
              <w:rPr>
                <w:rStyle w:val="Georgia"/>
                <w:rFonts w:ascii="Times New Roman" w:hAnsi="Times New Roman" w:cs="Times New Roman"/>
                <w:color w:val="000000"/>
                <w:sz w:val="24"/>
                <w:szCs w:val="24"/>
              </w:rPr>
              <w:t>Говорение)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основных грамматических явлений начинать поддерживать и заканчивать беседу вести диалог расспрос Диалог этикетного характера выделять основную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расспрос Диалог этикетного характера выделять основную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44 P 110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F83F35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44 P 110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 35-38 P 108-109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41P 109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112 </w:t>
            </w: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характера.</w:t>
            </w: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Будущее простое врем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f5"/>
            </w:pPr>
            <w:r w:rsidRPr="00213430">
              <w:rPr>
                <w:b/>
              </w:rPr>
              <w:t>Знать</w:t>
            </w:r>
            <w:r w:rsidRPr="00213430">
              <w:t xml:space="preserve"> основные грамматические </w:t>
            </w:r>
            <w:r w:rsidR="00985781" w:rsidRPr="00213430">
              <w:t>единицы</w:t>
            </w:r>
            <w:proofErr w:type="gramStart"/>
            <w:r w:rsidRPr="00213430">
              <w:t xml:space="preserve"> </w:t>
            </w:r>
            <w:r w:rsidRPr="00213430">
              <w:rPr>
                <w:b/>
              </w:rPr>
              <w:t>У</w:t>
            </w:r>
            <w:proofErr w:type="gramEnd"/>
            <w:r w:rsidRPr="00213430">
              <w:rPr>
                <w:b/>
              </w:rPr>
              <w:t>меть</w:t>
            </w:r>
            <w:r w:rsidRPr="00213430">
              <w:t xml:space="preserve"> пользоваться Основными грамматическими </w:t>
            </w:r>
            <w:r w:rsidR="00985781" w:rsidRPr="00213430">
              <w:t>единицами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Будущее простое.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Будущее простое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Диалог расспрос в будущем времени.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221E7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теме будущее простое время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pStyle w:val="af5"/>
            </w:pPr>
            <w:r w:rsidRPr="00213430">
              <w:rPr>
                <w:b/>
              </w:rPr>
              <w:t>Знать</w:t>
            </w:r>
            <w:r w:rsidRPr="00213430">
              <w:t xml:space="preserve"> основные грамматические </w:t>
            </w:r>
            <w:r w:rsidR="00985781" w:rsidRPr="00213430">
              <w:t>единицы</w:t>
            </w:r>
            <w:proofErr w:type="gramStart"/>
            <w:r w:rsidRPr="00213430">
              <w:t xml:space="preserve"> </w:t>
            </w:r>
            <w:r w:rsidRPr="00213430">
              <w:rPr>
                <w:b/>
              </w:rPr>
              <w:t>У</w:t>
            </w:r>
            <w:proofErr w:type="gramEnd"/>
            <w:r w:rsidRPr="00213430">
              <w:rPr>
                <w:b/>
              </w:rPr>
              <w:t>меть</w:t>
            </w:r>
            <w:r w:rsidRPr="00213430">
              <w:t xml:space="preserve"> пользоваться основными грамматическими </w:t>
            </w:r>
            <w:r w:rsidR="00985781" w:rsidRPr="00213430">
              <w:t>единицами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Вся грамматика по справочнику повторение.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856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197B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 времен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Грамматика)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грамматические </w:t>
            </w:r>
            <w:r w:rsidR="00985781" w:rsidRPr="00213430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пользоваться основными грамматическими </w:t>
            </w:r>
            <w:r w:rsidR="00985781" w:rsidRPr="00213430">
              <w:rPr>
                <w:rFonts w:ascii="Times New Roman" w:hAnsi="Times New Roman" w:cs="Times New Roman"/>
                <w:sz w:val="24"/>
                <w:szCs w:val="24"/>
              </w:rPr>
              <w:t>единицами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Вся грамматика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Вся грамматика по справочнику 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142673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97B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  <w:r>
              <w:rPr>
                <w:rStyle w:val="Georgia"/>
                <w:color w:val="000000"/>
              </w:rPr>
              <w:t>Времена глагола</w:t>
            </w: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  <w:r>
              <w:rPr>
                <w:rStyle w:val="Georgia"/>
                <w:color w:val="000000"/>
              </w:rPr>
              <w:t>Вспомогательные глагол</w:t>
            </w:r>
            <w:proofErr w:type="gramStart"/>
            <w:r>
              <w:rPr>
                <w:rStyle w:val="Georgia"/>
                <w:color w:val="000000"/>
              </w:rPr>
              <w:t>ы(</w:t>
            </w:r>
            <w:proofErr w:type="gramEnd"/>
            <w:r>
              <w:rPr>
                <w:rStyle w:val="Georgia"/>
                <w:color w:val="000000"/>
              </w:rPr>
              <w:t>Грамматика)</w:t>
            </w: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Default="003438DF" w:rsidP="003135EC">
            <w:pPr>
              <w:spacing w:after="0"/>
              <w:rPr>
                <w:rStyle w:val="Georgia"/>
                <w:color w:val="000000"/>
              </w:rPr>
            </w:pPr>
          </w:p>
          <w:p w:rsidR="003438DF" w:rsidRPr="00A72578" w:rsidRDefault="003438DF" w:rsidP="003135EC">
            <w:pPr>
              <w:spacing w:after="0"/>
              <w:rPr>
                <w:rFonts w:ascii="Georgia" w:hAnsi="Georgia" w:cs="Georgia"/>
                <w:color w:val="000000"/>
                <w:spacing w:val="-10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грамматические </w:t>
            </w:r>
            <w:r w:rsidR="00985781" w:rsidRPr="00213430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proofErr w:type="gramStart"/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грамматическими </w:t>
            </w:r>
            <w:r w:rsidR="00985781" w:rsidRPr="00213430">
              <w:rPr>
                <w:rFonts w:ascii="Times New Roman" w:hAnsi="Times New Roman" w:cs="Times New Roman"/>
                <w:sz w:val="24"/>
                <w:szCs w:val="24"/>
              </w:rPr>
              <w:t>единицами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исправлять свои ошибки.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Вся грамматика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Вся грамматика карточки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DF" w:rsidRPr="00213430" w:rsidTr="003135EC">
        <w:trPr>
          <w:trHeight w:val="221"/>
        </w:trPr>
        <w:tc>
          <w:tcPr>
            <w:tcW w:w="1660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4B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 и я</w:t>
            </w:r>
            <w:r w:rsidRPr="00F243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243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43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Карманные деньги</w:t>
            </w:r>
            <w:r w:rsidRPr="00F24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38DF" w:rsidRPr="00213430" w:rsidTr="0047102A">
        <w:trPr>
          <w:trHeight w:val="221"/>
        </w:trPr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7877FB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438DF" w:rsidRPr="00213430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197BC1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1B3152" w:rsidP="000D54BB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43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38DF" w:rsidRPr="00213430" w:rsidRDefault="003438DF" w:rsidP="005916FF">
            <w:pPr>
              <w:shd w:val="clear" w:color="auto" w:fill="FFFFFF"/>
              <w:adjustRightInd w:val="0"/>
              <w:spacing w:line="221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0D5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 быть независимым</w:t>
            </w: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</w:rPr>
              <w:t>Независимость в принятии решений важно ли быть независимым.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(Говорение)</w:t>
            </w: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985781">
              <w:rPr>
                <w:rFonts w:ascii="Times New Roman" w:hAnsi="Times New Roman" w:cs="Times New Roman"/>
                <w:sz w:val="24"/>
                <w:szCs w:val="24"/>
              </w:rPr>
              <w:t>ступные способы зарабатывания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рманных дене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Говорение)</w:t>
            </w:r>
          </w:p>
          <w:p w:rsidR="003438DF" w:rsidRPr="00213430" w:rsidRDefault="003438DF" w:rsidP="00C20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грамматических явлений начинать поддерживать и заканчивать беседу вести диалог расспрос Диалог этикетного характера выделять основную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>основные лексические единицы</w:t>
            </w:r>
            <w:proofErr w:type="gramStart"/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213430">
              <w:rPr>
                <w:rStyle w:val="HTML"/>
                <w:rFonts w:ascii="Times New Roman" w:hAnsi="Times New Roman"/>
                <w:b/>
                <w:sz w:val="24"/>
                <w:szCs w:val="24"/>
              </w:rPr>
              <w:t xml:space="preserve">меть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Различать признаки основных грамматических явлений начинать поддерживать и заканчивать беседу вести диалог расспрос </w:t>
            </w:r>
            <w:r w:rsidRPr="00213430">
              <w:rPr>
                <w:rStyle w:val="HTML"/>
                <w:rFonts w:ascii="Times New Roman" w:hAnsi="Times New Roman"/>
                <w:sz w:val="24"/>
                <w:szCs w:val="24"/>
              </w:rPr>
              <w:lastRenderedPageBreak/>
              <w:t>Диалог этикетного характера выделять основную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4C796A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Quicly</w:t>
            </w:r>
            <w:proofErr w:type="spellEnd"/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4F7CF1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make money To get safe</w:t>
            </w: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 66 p 114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66 p 114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1-23p 116-117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1-9p 119-120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DF" w:rsidRPr="00213430" w:rsidRDefault="003438DF" w:rsidP="003135EC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3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68p 115</w:t>
            </w:r>
          </w:p>
        </w:tc>
      </w:tr>
    </w:tbl>
    <w:p w:rsidR="003438DF" w:rsidRPr="00213430" w:rsidRDefault="003438DF" w:rsidP="003135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1343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       </w:t>
      </w:r>
    </w:p>
    <w:p w:rsidR="003438DF" w:rsidRPr="00345C41" w:rsidRDefault="003438DF" w:rsidP="00345C41">
      <w:pPr>
        <w:pStyle w:val="a3"/>
        <w:spacing w:after="0"/>
        <w:ind w:left="0"/>
        <w:rPr>
          <w:b/>
        </w:rPr>
      </w:pPr>
    </w:p>
    <w:sectPr w:rsidR="003438DF" w:rsidRPr="00345C41" w:rsidSect="003135EC">
      <w:headerReference w:type="default" r:id="rId18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E57" w:rsidRDefault="00020E57" w:rsidP="00031543">
      <w:pPr>
        <w:spacing w:after="0" w:line="240" w:lineRule="auto"/>
      </w:pPr>
      <w:r>
        <w:separator/>
      </w:r>
    </w:p>
  </w:endnote>
  <w:endnote w:type="continuationSeparator" w:id="0">
    <w:p w:rsidR="00020E57" w:rsidRDefault="00020E57" w:rsidP="0003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57" w:rsidRDefault="00CC006D" w:rsidP="00296106">
    <w:pPr>
      <w:pStyle w:val="ab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020E57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020E57" w:rsidRDefault="00020E57" w:rsidP="004E6952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57" w:rsidRDefault="00CC006D" w:rsidP="00296106">
    <w:pPr>
      <w:pStyle w:val="ab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020E57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033008">
      <w:rPr>
        <w:rStyle w:val="af8"/>
        <w:noProof/>
      </w:rPr>
      <w:t>73</w:t>
    </w:r>
    <w:r>
      <w:rPr>
        <w:rStyle w:val="af8"/>
      </w:rPr>
      <w:fldChar w:fldCharType="end"/>
    </w:r>
  </w:p>
  <w:p w:rsidR="00020E57" w:rsidRDefault="00020E57" w:rsidP="004E6952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E57" w:rsidRDefault="00020E57" w:rsidP="00031543">
      <w:pPr>
        <w:spacing w:after="0" w:line="240" w:lineRule="auto"/>
      </w:pPr>
      <w:r>
        <w:separator/>
      </w:r>
    </w:p>
  </w:footnote>
  <w:footnote w:type="continuationSeparator" w:id="0">
    <w:p w:rsidR="00020E57" w:rsidRDefault="00020E57" w:rsidP="0003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57" w:rsidRDefault="00020E57" w:rsidP="003135EC"/>
  <w:p w:rsidR="00020E57" w:rsidRDefault="00020E57" w:rsidP="003135EC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B60EC2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444"/>
    <w:rsid w:val="00003EA5"/>
    <w:rsid w:val="0000456A"/>
    <w:rsid w:val="000052D3"/>
    <w:rsid w:val="00012DD7"/>
    <w:rsid w:val="00012F61"/>
    <w:rsid w:val="0001457B"/>
    <w:rsid w:val="000148A3"/>
    <w:rsid w:val="00015E06"/>
    <w:rsid w:val="00020E57"/>
    <w:rsid w:val="00022B59"/>
    <w:rsid w:val="00023499"/>
    <w:rsid w:val="00025507"/>
    <w:rsid w:val="00031543"/>
    <w:rsid w:val="00033008"/>
    <w:rsid w:val="00043827"/>
    <w:rsid w:val="000440F6"/>
    <w:rsid w:val="00044F35"/>
    <w:rsid w:val="00045565"/>
    <w:rsid w:val="0004738C"/>
    <w:rsid w:val="00052ED8"/>
    <w:rsid w:val="0005303B"/>
    <w:rsid w:val="000550EB"/>
    <w:rsid w:val="0006168E"/>
    <w:rsid w:val="000758AD"/>
    <w:rsid w:val="00075B42"/>
    <w:rsid w:val="000847B9"/>
    <w:rsid w:val="000917C3"/>
    <w:rsid w:val="00094C35"/>
    <w:rsid w:val="000A5C10"/>
    <w:rsid w:val="000A6F3B"/>
    <w:rsid w:val="000B2750"/>
    <w:rsid w:val="000B3AB5"/>
    <w:rsid w:val="000B4912"/>
    <w:rsid w:val="000B56C6"/>
    <w:rsid w:val="000C32F8"/>
    <w:rsid w:val="000D10B1"/>
    <w:rsid w:val="000D54BB"/>
    <w:rsid w:val="000F3A50"/>
    <w:rsid w:val="000F50BC"/>
    <w:rsid w:val="000F5A49"/>
    <w:rsid w:val="00105404"/>
    <w:rsid w:val="00106F6A"/>
    <w:rsid w:val="00113564"/>
    <w:rsid w:val="00115791"/>
    <w:rsid w:val="0012007E"/>
    <w:rsid w:val="00121E67"/>
    <w:rsid w:val="0012308C"/>
    <w:rsid w:val="00135B73"/>
    <w:rsid w:val="00140214"/>
    <w:rsid w:val="00142673"/>
    <w:rsid w:val="001450DC"/>
    <w:rsid w:val="001500AB"/>
    <w:rsid w:val="001526E4"/>
    <w:rsid w:val="00154A01"/>
    <w:rsid w:val="001659E8"/>
    <w:rsid w:val="001666D8"/>
    <w:rsid w:val="0017174D"/>
    <w:rsid w:val="00173E5D"/>
    <w:rsid w:val="001752D7"/>
    <w:rsid w:val="001876A5"/>
    <w:rsid w:val="001879F9"/>
    <w:rsid w:val="00197BC1"/>
    <w:rsid w:val="001A3948"/>
    <w:rsid w:val="001A4B25"/>
    <w:rsid w:val="001A56D2"/>
    <w:rsid w:val="001A6D45"/>
    <w:rsid w:val="001A6F5C"/>
    <w:rsid w:val="001B3152"/>
    <w:rsid w:val="001B3F4D"/>
    <w:rsid w:val="001C445E"/>
    <w:rsid w:val="001C5886"/>
    <w:rsid w:val="001C6622"/>
    <w:rsid w:val="001D2374"/>
    <w:rsid w:val="001E0F7E"/>
    <w:rsid w:val="001E7943"/>
    <w:rsid w:val="001F6967"/>
    <w:rsid w:val="001F7134"/>
    <w:rsid w:val="00210738"/>
    <w:rsid w:val="00210902"/>
    <w:rsid w:val="00213430"/>
    <w:rsid w:val="00221E7F"/>
    <w:rsid w:val="00222B14"/>
    <w:rsid w:val="00224DDC"/>
    <w:rsid w:val="002320A7"/>
    <w:rsid w:val="00235A99"/>
    <w:rsid w:val="002455CE"/>
    <w:rsid w:val="002526E3"/>
    <w:rsid w:val="00253670"/>
    <w:rsid w:val="00265858"/>
    <w:rsid w:val="00270627"/>
    <w:rsid w:val="00271117"/>
    <w:rsid w:val="002728D5"/>
    <w:rsid w:val="002747B1"/>
    <w:rsid w:val="0027558C"/>
    <w:rsid w:val="002775DC"/>
    <w:rsid w:val="00295128"/>
    <w:rsid w:val="002958F8"/>
    <w:rsid w:val="00296106"/>
    <w:rsid w:val="00296E76"/>
    <w:rsid w:val="002A5B72"/>
    <w:rsid w:val="002B4083"/>
    <w:rsid w:val="002B4254"/>
    <w:rsid w:val="002B5008"/>
    <w:rsid w:val="002C65A3"/>
    <w:rsid w:val="002F005B"/>
    <w:rsid w:val="002F3927"/>
    <w:rsid w:val="002F52C0"/>
    <w:rsid w:val="002F72E4"/>
    <w:rsid w:val="003135EC"/>
    <w:rsid w:val="00315C7E"/>
    <w:rsid w:val="00316774"/>
    <w:rsid w:val="00317E13"/>
    <w:rsid w:val="003246F3"/>
    <w:rsid w:val="003274D7"/>
    <w:rsid w:val="00331A72"/>
    <w:rsid w:val="00336608"/>
    <w:rsid w:val="00336683"/>
    <w:rsid w:val="00340E19"/>
    <w:rsid w:val="00341246"/>
    <w:rsid w:val="0034196F"/>
    <w:rsid w:val="00342C76"/>
    <w:rsid w:val="003438DF"/>
    <w:rsid w:val="00343D4C"/>
    <w:rsid w:val="00345C41"/>
    <w:rsid w:val="00350928"/>
    <w:rsid w:val="00352286"/>
    <w:rsid w:val="00353A35"/>
    <w:rsid w:val="00353E4D"/>
    <w:rsid w:val="003555CD"/>
    <w:rsid w:val="0035714C"/>
    <w:rsid w:val="00363278"/>
    <w:rsid w:val="00366987"/>
    <w:rsid w:val="0037048C"/>
    <w:rsid w:val="00370D49"/>
    <w:rsid w:val="00374749"/>
    <w:rsid w:val="0038703F"/>
    <w:rsid w:val="0039089A"/>
    <w:rsid w:val="00391AFE"/>
    <w:rsid w:val="00396625"/>
    <w:rsid w:val="00397BCD"/>
    <w:rsid w:val="003A4D9C"/>
    <w:rsid w:val="003A4FB2"/>
    <w:rsid w:val="003B1343"/>
    <w:rsid w:val="003B3F14"/>
    <w:rsid w:val="003B4032"/>
    <w:rsid w:val="003B4549"/>
    <w:rsid w:val="003B7334"/>
    <w:rsid w:val="003C2307"/>
    <w:rsid w:val="003C388C"/>
    <w:rsid w:val="003C5006"/>
    <w:rsid w:val="003E10B5"/>
    <w:rsid w:val="003E6A81"/>
    <w:rsid w:val="003F14F3"/>
    <w:rsid w:val="00402053"/>
    <w:rsid w:val="0040236D"/>
    <w:rsid w:val="00404220"/>
    <w:rsid w:val="00420CC3"/>
    <w:rsid w:val="00430096"/>
    <w:rsid w:val="0043343C"/>
    <w:rsid w:val="0043383D"/>
    <w:rsid w:val="004426EC"/>
    <w:rsid w:val="00445EFA"/>
    <w:rsid w:val="00450198"/>
    <w:rsid w:val="00453AC5"/>
    <w:rsid w:val="004605C0"/>
    <w:rsid w:val="00470ADD"/>
    <w:rsid w:val="0047102A"/>
    <w:rsid w:val="004753C2"/>
    <w:rsid w:val="004800B1"/>
    <w:rsid w:val="0048680D"/>
    <w:rsid w:val="00486E55"/>
    <w:rsid w:val="0049088A"/>
    <w:rsid w:val="00490985"/>
    <w:rsid w:val="0049159F"/>
    <w:rsid w:val="00492124"/>
    <w:rsid w:val="00493841"/>
    <w:rsid w:val="004A01DC"/>
    <w:rsid w:val="004A67B3"/>
    <w:rsid w:val="004B376C"/>
    <w:rsid w:val="004B5B0F"/>
    <w:rsid w:val="004C339C"/>
    <w:rsid w:val="004C719B"/>
    <w:rsid w:val="004C796A"/>
    <w:rsid w:val="004D1E95"/>
    <w:rsid w:val="004D3A57"/>
    <w:rsid w:val="004D51DC"/>
    <w:rsid w:val="004E140C"/>
    <w:rsid w:val="004E6952"/>
    <w:rsid w:val="004F3037"/>
    <w:rsid w:val="004F43E8"/>
    <w:rsid w:val="004F4C35"/>
    <w:rsid w:val="004F5C74"/>
    <w:rsid w:val="004F7CF1"/>
    <w:rsid w:val="0050650A"/>
    <w:rsid w:val="00506FA0"/>
    <w:rsid w:val="0051351A"/>
    <w:rsid w:val="00516B1F"/>
    <w:rsid w:val="0051734B"/>
    <w:rsid w:val="00527F67"/>
    <w:rsid w:val="00531E67"/>
    <w:rsid w:val="00532724"/>
    <w:rsid w:val="00536969"/>
    <w:rsid w:val="00545D96"/>
    <w:rsid w:val="00545F86"/>
    <w:rsid w:val="00546197"/>
    <w:rsid w:val="00546807"/>
    <w:rsid w:val="00547B47"/>
    <w:rsid w:val="00550217"/>
    <w:rsid w:val="00550527"/>
    <w:rsid w:val="00553A5A"/>
    <w:rsid w:val="00554E21"/>
    <w:rsid w:val="00563559"/>
    <w:rsid w:val="00564ACE"/>
    <w:rsid w:val="00571FED"/>
    <w:rsid w:val="00573951"/>
    <w:rsid w:val="00574E9D"/>
    <w:rsid w:val="005777BE"/>
    <w:rsid w:val="00581C93"/>
    <w:rsid w:val="0058365D"/>
    <w:rsid w:val="0058382A"/>
    <w:rsid w:val="00583F21"/>
    <w:rsid w:val="00591353"/>
    <w:rsid w:val="005916FF"/>
    <w:rsid w:val="005A30CC"/>
    <w:rsid w:val="005A58A2"/>
    <w:rsid w:val="005B2704"/>
    <w:rsid w:val="005B4E48"/>
    <w:rsid w:val="005B5D10"/>
    <w:rsid w:val="005C0C0C"/>
    <w:rsid w:val="005C3C82"/>
    <w:rsid w:val="005C560D"/>
    <w:rsid w:val="005D0F45"/>
    <w:rsid w:val="005D233D"/>
    <w:rsid w:val="005D3341"/>
    <w:rsid w:val="005E6572"/>
    <w:rsid w:val="005F189A"/>
    <w:rsid w:val="005F1BE7"/>
    <w:rsid w:val="005F4DA2"/>
    <w:rsid w:val="005F5801"/>
    <w:rsid w:val="005F7781"/>
    <w:rsid w:val="00605668"/>
    <w:rsid w:val="006073DC"/>
    <w:rsid w:val="0061195B"/>
    <w:rsid w:val="00611A34"/>
    <w:rsid w:val="00614803"/>
    <w:rsid w:val="00616170"/>
    <w:rsid w:val="0061617E"/>
    <w:rsid w:val="006173E6"/>
    <w:rsid w:val="00620AA3"/>
    <w:rsid w:val="00625E05"/>
    <w:rsid w:val="006352F4"/>
    <w:rsid w:val="00637E0C"/>
    <w:rsid w:val="006460D1"/>
    <w:rsid w:val="0065452F"/>
    <w:rsid w:val="006557C2"/>
    <w:rsid w:val="00656A28"/>
    <w:rsid w:val="0066340C"/>
    <w:rsid w:val="0066417E"/>
    <w:rsid w:val="00664209"/>
    <w:rsid w:val="006669C3"/>
    <w:rsid w:val="00682672"/>
    <w:rsid w:val="00684EC3"/>
    <w:rsid w:val="00686608"/>
    <w:rsid w:val="006A4366"/>
    <w:rsid w:val="006A4FA5"/>
    <w:rsid w:val="006D1880"/>
    <w:rsid w:val="006E487A"/>
    <w:rsid w:val="006F4033"/>
    <w:rsid w:val="00700E89"/>
    <w:rsid w:val="007075D3"/>
    <w:rsid w:val="007111E4"/>
    <w:rsid w:val="00712FAD"/>
    <w:rsid w:val="007130A1"/>
    <w:rsid w:val="007158E0"/>
    <w:rsid w:val="00715A70"/>
    <w:rsid w:val="00720170"/>
    <w:rsid w:val="00723E57"/>
    <w:rsid w:val="00724174"/>
    <w:rsid w:val="00726799"/>
    <w:rsid w:val="00726943"/>
    <w:rsid w:val="00726BEE"/>
    <w:rsid w:val="007366E5"/>
    <w:rsid w:val="0074025C"/>
    <w:rsid w:val="00743891"/>
    <w:rsid w:val="00752AA1"/>
    <w:rsid w:val="00753266"/>
    <w:rsid w:val="00754DC3"/>
    <w:rsid w:val="007646F4"/>
    <w:rsid w:val="00767C26"/>
    <w:rsid w:val="007723D7"/>
    <w:rsid w:val="00772D71"/>
    <w:rsid w:val="00780EE3"/>
    <w:rsid w:val="00785323"/>
    <w:rsid w:val="00785AF7"/>
    <w:rsid w:val="007877FB"/>
    <w:rsid w:val="007912DD"/>
    <w:rsid w:val="00795D76"/>
    <w:rsid w:val="007A658F"/>
    <w:rsid w:val="007B4764"/>
    <w:rsid w:val="007C33B5"/>
    <w:rsid w:val="007C6354"/>
    <w:rsid w:val="007D11CD"/>
    <w:rsid w:val="007D316E"/>
    <w:rsid w:val="007D60CB"/>
    <w:rsid w:val="007D696A"/>
    <w:rsid w:val="007E5D9C"/>
    <w:rsid w:val="007F1CB3"/>
    <w:rsid w:val="007F7F09"/>
    <w:rsid w:val="0080097C"/>
    <w:rsid w:val="008009B7"/>
    <w:rsid w:val="00802492"/>
    <w:rsid w:val="00805C0B"/>
    <w:rsid w:val="00812FF4"/>
    <w:rsid w:val="00813849"/>
    <w:rsid w:val="00816D8F"/>
    <w:rsid w:val="00820030"/>
    <w:rsid w:val="0082026A"/>
    <w:rsid w:val="00820919"/>
    <w:rsid w:val="00821EE2"/>
    <w:rsid w:val="00825179"/>
    <w:rsid w:val="00830D02"/>
    <w:rsid w:val="008315FA"/>
    <w:rsid w:val="008355A2"/>
    <w:rsid w:val="0085230A"/>
    <w:rsid w:val="00856C77"/>
    <w:rsid w:val="00857757"/>
    <w:rsid w:val="00860FA7"/>
    <w:rsid w:val="00865E56"/>
    <w:rsid w:val="00870B38"/>
    <w:rsid w:val="00872DDE"/>
    <w:rsid w:val="0087456B"/>
    <w:rsid w:val="00876FCA"/>
    <w:rsid w:val="00877C17"/>
    <w:rsid w:val="0089676F"/>
    <w:rsid w:val="008A312C"/>
    <w:rsid w:val="008A40E9"/>
    <w:rsid w:val="008A7D38"/>
    <w:rsid w:val="008B1EC5"/>
    <w:rsid w:val="008B6AA7"/>
    <w:rsid w:val="008B78B0"/>
    <w:rsid w:val="008D3649"/>
    <w:rsid w:val="008E07C1"/>
    <w:rsid w:val="008E3206"/>
    <w:rsid w:val="008E4772"/>
    <w:rsid w:val="008F4755"/>
    <w:rsid w:val="00900AAA"/>
    <w:rsid w:val="00901BA7"/>
    <w:rsid w:val="009034E3"/>
    <w:rsid w:val="00904932"/>
    <w:rsid w:val="00904C3C"/>
    <w:rsid w:val="00914AE0"/>
    <w:rsid w:val="009173AD"/>
    <w:rsid w:val="00925F77"/>
    <w:rsid w:val="009314D3"/>
    <w:rsid w:val="00932E93"/>
    <w:rsid w:val="009415EE"/>
    <w:rsid w:val="00946DC5"/>
    <w:rsid w:val="0095379B"/>
    <w:rsid w:val="00956085"/>
    <w:rsid w:val="00961026"/>
    <w:rsid w:val="00962180"/>
    <w:rsid w:val="009638D1"/>
    <w:rsid w:val="009660F7"/>
    <w:rsid w:val="0096755E"/>
    <w:rsid w:val="00971ABA"/>
    <w:rsid w:val="0097364C"/>
    <w:rsid w:val="00981B5F"/>
    <w:rsid w:val="00984BB8"/>
    <w:rsid w:val="00985781"/>
    <w:rsid w:val="009870E3"/>
    <w:rsid w:val="009A0419"/>
    <w:rsid w:val="009A6F4C"/>
    <w:rsid w:val="009A735E"/>
    <w:rsid w:val="009B0194"/>
    <w:rsid w:val="009B2C69"/>
    <w:rsid w:val="009B4BC0"/>
    <w:rsid w:val="009B6134"/>
    <w:rsid w:val="009B68E3"/>
    <w:rsid w:val="009C493C"/>
    <w:rsid w:val="009D554A"/>
    <w:rsid w:val="009D7717"/>
    <w:rsid w:val="009E2A09"/>
    <w:rsid w:val="009F7374"/>
    <w:rsid w:val="00A03546"/>
    <w:rsid w:val="00A07965"/>
    <w:rsid w:val="00A132FE"/>
    <w:rsid w:val="00A136A0"/>
    <w:rsid w:val="00A15B50"/>
    <w:rsid w:val="00A3703B"/>
    <w:rsid w:val="00A42137"/>
    <w:rsid w:val="00A427B8"/>
    <w:rsid w:val="00A4502B"/>
    <w:rsid w:val="00A46BF3"/>
    <w:rsid w:val="00A51562"/>
    <w:rsid w:val="00A55C30"/>
    <w:rsid w:val="00A56630"/>
    <w:rsid w:val="00A57D8B"/>
    <w:rsid w:val="00A62A48"/>
    <w:rsid w:val="00A67A8F"/>
    <w:rsid w:val="00A72578"/>
    <w:rsid w:val="00A7495B"/>
    <w:rsid w:val="00A822E8"/>
    <w:rsid w:val="00A82D78"/>
    <w:rsid w:val="00A83C7C"/>
    <w:rsid w:val="00A94316"/>
    <w:rsid w:val="00A95F82"/>
    <w:rsid w:val="00AA0AA0"/>
    <w:rsid w:val="00AA0BC2"/>
    <w:rsid w:val="00AA4477"/>
    <w:rsid w:val="00AB3FAE"/>
    <w:rsid w:val="00AB712B"/>
    <w:rsid w:val="00AC2949"/>
    <w:rsid w:val="00AC4FD1"/>
    <w:rsid w:val="00AC5730"/>
    <w:rsid w:val="00AC5856"/>
    <w:rsid w:val="00AC6E10"/>
    <w:rsid w:val="00AC77F9"/>
    <w:rsid w:val="00AC7E8D"/>
    <w:rsid w:val="00AD065D"/>
    <w:rsid w:val="00AD0FE2"/>
    <w:rsid w:val="00AD2563"/>
    <w:rsid w:val="00AD52EE"/>
    <w:rsid w:val="00AD53A0"/>
    <w:rsid w:val="00AD596C"/>
    <w:rsid w:val="00AD749F"/>
    <w:rsid w:val="00AE36F6"/>
    <w:rsid w:val="00AE4E54"/>
    <w:rsid w:val="00AF2FEC"/>
    <w:rsid w:val="00AF48CB"/>
    <w:rsid w:val="00AF4E61"/>
    <w:rsid w:val="00B00325"/>
    <w:rsid w:val="00B00631"/>
    <w:rsid w:val="00B01437"/>
    <w:rsid w:val="00B01F04"/>
    <w:rsid w:val="00B01F39"/>
    <w:rsid w:val="00B01FDC"/>
    <w:rsid w:val="00B10C0B"/>
    <w:rsid w:val="00B10D19"/>
    <w:rsid w:val="00B172CE"/>
    <w:rsid w:val="00B17CE0"/>
    <w:rsid w:val="00B21DC0"/>
    <w:rsid w:val="00B23012"/>
    <w:rsid w:val="00B24654"/>
    <w:rsid w:val="00B25841"/>
    <w:rsid w:val="00B26D77"/>
    <w:rsid w:val="00B2713C"/>
    <w:rsid w:val="00B32CDB"/>
    <w:rsid w:val="00B32FBC"/>
    <w:rsid w:val="00B466F3"/>
    <w:rsid w:val="00B53667"/>
    <w:rsid w:val="00B5442D"/>
    <w:rsid w:val="00B550C7"/>
    <w:rsid w:val="00B566C2"/>
    <w:rsid w:val="00B5675E"/>
    <w:rsid w:val="00B56BED"/>
    <w:rsid w:val="00B711D5"/>
    <w:rsid w:val="00B71B82"/>
    <w:rsid w:val="00B71DD0"/>
    <w:rsid w:val="00B72D05"/>
    <w:rsid w:val="00B74D83"/>
    <w:rsid w:val="00B84358"/>
    <w:rsid w:val="00B919B7"/>
    <w:rsid w:val="00B93A57"/>
    <w:rsid w:val="00B94B7A"/>
    <w:rsid w:val="00BA2CF8"/>
    <w:rsid w:val="00BA5264"/>
    <w:rsid w:val="00BA58BF"/>
    <w:rsid w:val="00BB2EFD"/>
    <w:rsid w:val="00BB3555"/>
    <w:rsid w:val="00BC1DCC"/>
    <w:rsid w:val="00BC368B"/>
    <w:rsid w:val="00BD4319"/>
    <w:rsid w:val="00BD70D4"/>
    <w:rsid w:val="00BE120D"/>
    <w:rsid w:val="00BE128F"/>
    <w:rsid w:val="00BE28D8"/>
    <w:rsid w:val="00BF221B"/>
    <w:rsid w:val="00BF3E43"/>
    <w:rsid w:val="00BF4907"/>
    <w:rsid w:val="00BF5978"/>
    <w:rsid w:val="00BF6430"/>
    <w:rsid w:val="00C0559D"/>
    <w:rsid w:val="00C1452E"/>
    <w:rsid w:val="00C175CC"/>
    <w:rsid w:val="00C2018B"/>
    <w:rsid w:val="00C24EAC"/>
    <w:rsid w:val="00C27DA2"/>
    <w:rsid w:val="00C31175"/>
    <w:rsid w:val="00C3594A"/>
    <w:rsid w:val="00C360E9"/>
    <w:rsid w:val="00C539BC"/>
    <w:rsid w:val="00C60BAB"/>
    <w:rsid w:val="00C646A6"/>
    <w:rsid w:val="00C7256F"/>
    <w:rsid w:val="00C7296F"/>
    <w:rsid w:val="00C84717"/>
    <w:rsid w:val="00C91AA2"/>
    <w:rsid w:val="00C9581F"/>
    <w:rsid w:val="00C96F54"/>
    <w:rsid w:val="00CA5DFE"/>
    <w:rsid w:val="00CA713B"/>
    <w:rsid w:val="00CB14B0"/>
    <w:rsid w:val="00CB35B4"/>
    <w:rsid w:val="00CB673F"/>
    <w:rsid w:val="00CB7081"/>
    <w:rsid w:val="00CC006D"/>
    <w:rsid w:val="00CC5A60"/>
    <w:rsid w:val="00CD415C"/>
    <w:rsid w:val="00CD6D12"/>
    <w:rsid w:val="00CE5651"/>
    <w:rsid w:val="00D06BB3"/>
    <w:rsid w:val="00D1391A"/>
    <w:rsid w:val="00D153E5"/>
    <w:rsid w:val="00D16E74"/>
    <w:rsid w:val="00D210D1"/>
    <w:rsid w:val="00D32A2C"/>
    <w:rsid w:val="00D330CA"/>
    <w:rsid w:val="00D36149"/>
    <w:rsid w:val="00D40E52"/>
    <w:rsid w:val="00D41346"/>
    <w:rsid w:val="00D5105E"/>
    <w:rsid w:val="00D51D4E"/>
    <w:rsid w:val="00D55975"/>
    <w:rsid w:val="00D64315"/>
    <w:rsid w:val="00D70F70"/>
    <w:rsid w:val="00D73FE9"/>
    <w:rsid w:val="00D7520B"/>
    <w:rsid w:val="00D76425"/>
    <w:rsid w:val="00D7645D"/>
    <w:rsid w:val="00D85FDF"/>
    <w:rsid w:val="00D9114E"/>
    <w:rsid w:val="00DB09DA"/>
    <w:rsid w:val="00DB1FEE"/>
    <w:rsid w:val="00DB2F3F"/>
    <w:rsid w:val="00DB495E"/>
    <w:rsid w:val="00DB71D6"/>
    <w:rsid w:val="00DC5AC7"/>
    <w:rsid w:val="00DD5964"/>
    <w:rsid w:val="00DD725D"/>
    <w:rsid w:val="00DE45FA"/>
    <w:rsid w:val="00DE73D6"/>
    <w:rsid w:val="00DF2852"/>
    <w:rsid w:val="00DF432F"/>
    <w:rsid w:val="00DF4428"/>
    <w:rsid w:val="00E165CE"/>
    <w:rsid w:val="00E23200"/>
    <w:rsid w:val="00E33712"/>
    <w:rsid w:val="00E363F6"/>
    <w:rsid w:val="00E36471"/>
    <w:rsid w:val="00E377C5"/>
    <w:rsid w:val="00E41104"/>
    <w:rsid w:val="00E458B9"/>
    <w:rsid w:val="00E45E7A"/>
    <w:rsid w:val="00E50EC9"/>
    <w:rsid w:val="00E51C7C"/>
    <w:rsid w:val="00E5209E"/>
    <w:rsid w:val="00E52DFF"/>
    <w:rsid w:val="00E53210"/>
    <w:rsid w:val="00E54D0B"/>
    <w:rsid w:val="00E5518F"/>
    <w:rsid w:val="00E569FA"/>
    <w:rsid w:val="00E63840"/>
    <w:rsid w:val="00E7412A"/>
    <w:rsid w:val="00E775DF"/>
    <w:rsid w:val="00E8147A"/>
    <w:rsid w:val="00E914EC"/>
    <w:rsid w:val="00E9590B"/>
    <w:rsid w:val="00E97D63"/>
    <w:rsid w:val="00EA4870"/>
    <w:rsid w:val="00EA741C"/>
    <w:rsid w:val="00EC06F6"/>
    <w:rsid w:val="00EC3F6A"/>
    <w:rsid w:val="00EC431F"/>
    <w:rsid w:val="00EE2693"/>
    <w:rsid w:val="00EF2DCE"/>
    <w:rsid w:val="00EF336B"/>
    <w:rsid w:val="00F022D7"/>
    <w:rsid w:val="00F03D8F"/>
    <w:rsid w:val="00F07601"/>
    <w:rsid w:val="00F07E8D"/>
    <w:rsid w:val="00F1008E"/>
    <w:rsid w:val="00F12831"/>
    <w:rsid w:val="00F205E5"/>
    <w:rsid w:val="00F24349"/>
    <w:rsid w:val="00F26444"/>
    <w:rsid w:val="00F32F4A"/>
    <w:rsid w:val="00F33EB0"/>
    <w:rsid w:val="00F462EA"/>
    <w:rsid w:val="00F47319"/>
    <w:rsid w:val="00F5272C"/>
    <w:rsid w:val="00F52A54"/>
    <w:rsid w:val="00F53E8D"/>
    <w:rsid w:val="00F7063C"/>
    <w:rsid w:val="00F707EB"/>
    <w:rsid w:val="00F74094"/>
    <w:rsid w:val="00F83F35"/>
    <w:rsid w:val="00F869D8"/>
    <w:rsid w:val="00F8735A"/>
    <w:rsid w:val="00F87B89"/>
    <w:rsid w:val="00F87C47"/>
    <w:rsid w:val="00F92B68"/>
    <w:rsid w:val="00F95911"/>
    <w:rsid w:val="00F97BF1"/>
    <w:rsid w:val="00FA10F2"/>
    <w:rsid w:val="00FA26EF"/>
    <w:rsid w:val="00FA53D2"/>
    <w:rsid w:val="00FB12FF"/>
    <w:rsid w:val="00FB5A62"/>
    <w:rsid w:val="00FC5A2D"/>
    <w:rsid w:val="00FD00F3"/>
    <w:rsid w:val="00FD61BF"/>
    <w:rsid w:val="00FE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6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135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locked/>
    <w:rsid w:val="003135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3135E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135EC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color w:val="482400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35E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135EC"/>
    <w:rPr>
      <w:rFonts w:eastAsia="Times New Roman" w:cs="Times New Roman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135E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135EC"/>
    <w:rPr>
      <w:rFonts w:eastAsia="Times New Roman" w:cs="Times New Roman"/>
      <w:b/>
      <w:bCs/>
      <w:i/>
      <w:iCs/>
      <w:color w:val="482400"/>
      <w:sz w:val="32"/>
      <w:szCs w:val="32"/>
      <w:lang w:val="ru-RU" w:eastAsia="ru-RU" w:bidi="ar-SA"/>
    </w:rPr>
  </w:style>
  <w:style w:type="paragraph" w:styleId="a3">
    <w:name w:val="List Paragraph"/>
    <w:basedOn w:val="a"/>
    <w:uiPriority w:val="99"/>
    <w:qFormat/>
    <w:rsid w:val="00F26444"/>
    <w:pPr>
      <w:ind w:left="720"/>
    </w:pPr>
  </w:style>
  <w:style w:type="table" w:styleId="a4">
    <w:name w:val="Table Grid"/>
    <w:basedOn w:val="a1"/>
    <w:uiPriority w:val="99"/>
    <w:locked/>
    <w:rsid w:val="001E0F7E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uiPriority w:val="99"/>
    <w:rsid w:val="008E4772"/>
    <w:rPr>
      <w:rFonts w:cs="Times New Roman"/>
    </w:rPr>
  </w:style>
  <w:style w:type="paragraph" w:styleId="21">
    <w:name w:val="Body Text 2"/>
    <w:basedOn w:val="a"/>
    <w:link w:val="22"/>
    <w:uiPriority w:val="99"/>
    <w:rsid w:val="00404220"/>
    <w:pPr>
      <w:tabs>
        <w:tab w:val="left" w:pos="8222"/>
      </w:tabs>
      <w:spacing w:after="0" w:line="240" w:lineRule="auto"/>
      <w:ind w:right="-1759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F48CB"/>
    <w:rPr>
      <w:rFonts w:cs="Calibri"/>
      <w:lang w:eastAsia="en-US"/>
    </w:rPr>
  </w:style>
  <w:style w:type="character" w:customStyle="1" w:styleId="101">
    <w:name w:val="Основной текст + 101"/>
    <w:aliases w:val="5 pt4,5 pt1"/>
    <w:basedOn w:val="a0"/>
    <w:uiPriority w:val="99"/>
    <w:rsid w:val="00B550C7"/>
    <w:rPr>
      <w:rFonts w:cs="Times New Roman"/>
      <w:sz w:val="21"/>
      <w:szCs w:val="21"/>
      <w:lang w:bidi="ar-SA"/>
    </w:rPr>
  </w:style>
  <w:style w:type="character" w:customStyle="1" w:styleId="a5">
    <w:name w:val="Основной текст_"/>
    <w:basedOn w:val="a0"/>
    <w:uiPriority w:val="99"/>
    <w:rsid w:val="00B550C7"/>
    <w:rPr>
      <w:rFonts w:cs="Times New Roman"/>
      <w:lang w:bidi="ar-SA"/>
    </w:rPr>
  </w:style>
  <w:style w:type="character" w:customStyle="1" w:styleId="Georgia">
    <w:name w:val="Основной текст + Georgia"/>
    <w:aliases w:val="10,5 pt2,Интервал 0 pt,Основной текст + 102,83,5 pt3,Основной текст + Times New Roman,9,Не полужирный3,Интервал 0 pt4,Основной текст + 92,Курсив2,Интервал -1 pt"/>
    <w:basedOn w:val="a5"/>
    <w:uiPriority w:val="99"/>
    <w:rsid w:val="00B550C7"/>
    <w:rPr>
      <w:rFonts w:ascii="Georgia" w:hAnsi="Georgia" w:cs="Georgia"/>
      <w:spacing w:val="-10"/>
      <w:sz w:val="21"/>
      <w:szCs w:val="21"/>
    </w:rPr>
  </w:style>
  <w:style w:type="paragraph" w:styleId="a6">
    <w:name w:val="Body Text"/>
    <w:basedOn w:val="a"/>
    <w:link w:val="a7"/>
    <w:uiPriority w:val="99"/>
    <w:semiHidden/>
    <w:rsid w:val="00B550C7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a0"/>
    <w:link w:val="a6"/>
    <w:uiPriority w:val="99"/>
    <w:semiHidden/>
    <w:locked/>
    <w:rsid w:val="00AF48CB"/>
    <w:rPr>
      <w:rFonts w:cs="Calibri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550C7"/>
    <w:rPr>
      <w:rFonts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04738C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04738C"/>
    <w:rPr>
      <w:rFonts w:cs="Times New Roman"/>
      <w:color w:val="0000FF"/>
      <w:u w:val="single"/>
    </w:rPr>
  </w:style>
  <w:style w:type="character" w:customStyle="1" w:styleId="FooterChar">
    <w:name w:val="Footer Char"/>
    <w:uiPriority w:val="99"/>
    <w:locked/>
    <w:rsid w:val="00D51D4E"/>
    <w:rPr>
      <w:rFonts w:ascii="Times New Roman" w:hAnsi="Times New Roman"/>
      <w:sz w:val="24"/>
    </w:rPr>
  </w:style>
  <w:style w:type="character" w:customStyle="1" w:styleId="c2c6">
    <w:name w:val="c2 c6"/>
    <w:basedOn w:val="a0"/>
    <w:uiPriority w:val="99"/>
    <w:rsid w:val="004C339C"/>
    <w:rPr>
      <w:rFonts w:cs="Times New Roman"/>
    </w:rPr>
  </w:style>
  <w:style w:type="paragraph" w:customStyle="1" w:styleId="c0">
    <w:name w:val="c0"/>
    <w:basedOn w:val="a"/>
    <w:uiPriority w:val="99"/>
    <w:rsid w:val="004C339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rsid w:val="003135E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link w:val="a9"/>
    <w:uiPriority w:val="99"/>
    <w:semiHidden/>
    <w:locked/>
    <w:rsid w:val="00506FA0"/>
    <w:rPr>
      <w:rFonts w:cs="Calibr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135EC"/>
    <w:rPr>
      <w:rFonts w:cs="Times New Roman"/>
      <w:lang w:val="ru-RU" w:eastAsia="ru-RU" w:bidi="ar-SA"/>
    </w:rPr>
  </w:style>
  <w:style w:type="paragraph" w:styleId="ab">
    <w:name w:val="footer"/>
    <w:basedOn w:val="a"/>
    <w:link w:val="ac"/>
    <w:uiPriority w:val="99"/>
    <w:rsid w:val="003135E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135EC"/>
    <w:rPr>
      <w:rFonts w:cs="Times New Roman"/>
      <w:sz w:val="24"/>
      <w:szCs w:val="24"/>
      <w:lang w:val="ru-RU" w:eastAsia="ru-RU" w:bidi="ar-SA"/>
    </w:rPr>
  </w:style>
  <w:style w:type="character" w:customStyle="1" w:styleId="TitleChar">
    <w:name w:val="Title Char"/>
    <w:uiPriority w:val="99"/>
    <w:locked/>
    <w:rsid w:val="003135EC"/>
    <w:rPr>
      <w:rFonts w:ascii="Times New Roman" w:hAnsi="Times New Roman"/>
      <w:sz w:val="28"/>
    </w:rPr>
  </w:style>
  <w:style w:type="paragraph" w:styleId="ad">
    <w:name w:val="Title"/>
    <w:basedOn w:val="a"/>
    <w:link w:val="ae"/>
    <w:uiPriority w:val="99"/>
    <w:qFormat/>
    <w:locked/>
    <w:rsid w:val="003135EC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3135EC"/>
    <w:rPr>
      <w:rFonts w:cs="Times New Roman"/>
      <w:sz w:val="28"/>
      <w:lang w:val="ru-RU" w:eastAsia="ru-RU" w:bidi="ar-SA"/>
    </w:rPr>
  </w:style>
  <w:style w:type="character" w:customStyle="1" w:styleId="BodyTextIndentChar">
    <w:name w:val="Body Text Indent Char"/>
    <w:uiPriority w:val="99"/>
    <w:locked/>
    <w:rsid w:val="003135EC"/>
    <w:rPr>
      <w:rFonts w:ascii="Times New Roman" w:hAnsi="Times New Roman"/>
      <w:sz w:val="24"/>
    </w:rPr>
  </w:style>
  <w:style w:type="paragraph" w:styleId="af">
    <w:name w:val="Body Text Indent"/>
    <w:basedOn w:val="a"/>
    <w:link w:val="af0"/>
    <w:uiPriority w:val="99"/>
    <w:rsid w:val="003135EC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3135EC"/>
    <w:rPr>
      <w:rFonts w:cs="Times New Roman"/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uiPriority w:val="99"/>
    <w:semiHidden/>
    <w:rsid w:val="003135EC"/>
    <w:pPr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a0"/>
    <w:link w:val="31"/>
    <w:uiPriority w:val="99"/>
    <w:semiHidden/>
    <w:locked/>
    <w:rsid w:val="00506FA0"/>
    <w:rPr>
      <w:rFonts w:cs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3135EC"/>
    <w:rPr>
      <w:rFonts w:cs="Times New Roman"/>
      <w:sz w:val="16"/>
      <w:szCs w:val="16"/>
      <w:lang w:val="ru-RU" w:eastAsia="ru-RU" w:bidi="ar-SA"/>
    </w:rPr>
  </w:style>
  <w:style w:type="paragraph" w:styleId="23">
    <w:name w:val="Body Text Indent 2"/>
    <w:basedOn w:val="a"/>
    <w:link w:val="24"/>
    <w:uiPriority w:val="99"/>
    <w:semiHidden/>
    <w:rsid w:val="003135E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a0"/>
    <w:link w:val="23"/>
    <w:uiPriority w:val="99"/>
    <w:semiHidden/>
    <w:locked/>
    <w:rsid w:val="00506FA0"/>
    <w:rPr>
      <w:rFonts w:cs="Calibri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135EC"/>
    <w:rPr>
      <w:rFonts w:cs="Times New Roman"/>
      <w:sz w:val="24"/>
      <w:szCs w:val="24"/>
      <w:lang w:val="ru-RU" w:eastAsia="ru-RU" w:bidi="ar-SA"/>
    </w:rPr>
  </w:style>
  <w:style w:type="paragraph" w:styleId="af1">
    <w:name w:val="Plain Text"/>
    <w:basedOn w:val="a"/>
    <w:link w:val="af2"/>
    <w:uiPriority w:val="99"/>
    <w:semiHidden/>
    <w:rsid w:val="003135EC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basedOn w:val="a0"/>
    <w:link w:val="af1"/>
    <w:uiPriority w:val="99"/>
    <w:semiHidden/>
    <w:locked/>
    <w:rsid w:val="00506FA0"/>
    <w:rPr>
      <w:rFonts w:ascii="Courier New" w:hAnsi="Courier New" w:cs="Courier New"/>
      <w:sz w:val="20"/>
      <w:szCs w:val="20"/>
      <w:lang w:eastAsia="en-US"/>
    </w:rPr>
  </w:style>
  <w:style w:type="character" w:customStyle="1" w:styleId="af2">
    <w:name w:val="Текст Знак"/>
    <w:basedOn w:val="a0"/>
    <w:link w:val="af1"/>
    <w:uiPriority w:val="99"/>
    <w:semiHidden/>
    <w:locked/>
    <w:rsid w:val="003135EC"/>
    <w:rPr>
      <w:rFonts w:ascii="Courier New" w:hAnsi="Courier New" w:cs="Times New Roman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rsid w:val="003135EC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basedOn w:val="a0"/>
    <w:link w:val="af3"/>
    <w:uiPriority w:val="99"/>
    <w:semiHidden/>
    <w:locked/>
    <w:rsid w:val="00506FA0"/>
    <w:rPr>
      <w:rFonts w:ascii="Times New Roman" w:hAnsi="Times New Roman" w:cs="Calibri"/>
      <w:sz w:val="2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3135EC"/>
    <w:rPr>
      <w:rFonts w:ascii="Tahoma" w:hAnsi="Tahoma" w:cs="Times New Roman"/>
      <w:sz w:val="16"/>
      <w:szCs w:val="16"/>
      <w:lang w:val="ru-RU" w:eastAsia="ru-RU" w:bidi="ar-SA"/>
    </w:rPr>
  </w:style>
  <w:style w:type="paragraph" w:styleId="af5">
    <w:name w:val="Normal (Web)"/>
    <w:basedOn w:val="a"/>
    <w:uiPriority w:val="99"/>
    <w:rsid w:val="0031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0"/>
    <w:uiPriority w:val="99"/>
    <w:qFormat/>
    <w:locked/>
    <w:rsid w:val="003135EC"/>
    <w:rPr>
      <w:rFonts w:cs="Times New Roman"/>
      <w:b/>
      <w:bCs/>
    </w:rPr>
  </w:style>
  <w:style w:type="paragraph" w:customStyle="1" w:styleId="12">
    <w:name w:val="Стиль1"/>
    <w:basedOn w:val="ab"/>
    <w:link w:val="13"/>
    <w:uiPriority w:val="99"/>
    <w:rsid w:val="003135EC"/>
  </w:style>
  <w:style w:type="character" w:customStyle="1" w:styleId="13">
    <w:name w:val="Стиль1 Знак"/>
    <w:basedOn w:val="FooterChar"/>
    <w:link w:val="12"/>
    <w:uiPriority w:val="99"/>
    <w:locked/>
    <w:rsid w:val="003135EC"/>
    <w:rPr>
      <w:rFonts w:cs="Times New Roman"/>
      <w:szCs w:val="24"/>
      <w:lang w:val="ru-RU" w:eastAsia="ru-RU" w:bidi="ar-SA"/>
    </w:rPr>
  </w:style>
  <w:style w:type="character" w:customStyle="1" w:styleId="showname">
    <w:name w:val="showname"/>
    <w:basedOn w:val="a0"/>
    <w:uiPriority w:val="99"/>
    <w:rsid w:val="003135EC"/>
    <w:rPr>
      <w:rFonts w:cs="Times New Roman"/>
      <w:b/>
      <w:bCs/>
      <w:color w:val="000000"/>
    </w:rPr>
  </w:style>
  <w:style w:type="character" w:styleId="af7">
    <w:name w:val="Emphasis"/>
    <w:basedOn w:val="a0"/>
    <w:uiPriority w:val="99"/>
    <w:qFormat/>
    <w:locked/>
    <w:rsid w:val="003135EC"/>
    <w:rPr>
      <w:rFonts w:cs="Times New Roman"/>
      <w:i/>
      <w:iCs/>
    </w:rPr>
  </w:style>
  <w:style w:type="character" w:customStyle="1" w:styleId="showdate">
    <w:name w:val="showdate"/>
    <w:basedOn w:val="a0"/>
    <w:uiPriority w:val="99"/>
    <w:rsid w:val="003135EC"/>
    <w:rPr>
      <w:rFonts w:cs="Times New Roman"/>
      <w:b/>
      <w:bCs/>
      <w:color w:val="0791DA"/>
    </w:rPr>
  </w:style>
  <w:style w:type="paragraph" w:customStyle="1" w:styleId="bukviza1">
    <w:name w:val="bukviza1"/>
    <w:basedOn w:val="a"/>
    <w:uiPriority w:val="99"/>
    <w:rsid w:val="003135EC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9pt">
    <w:name w:val="Основной текст + 9 pt"/>
    <w:basedOn w:val="a5"/>
    <w:uiPriority w:val="99"/>
    <w:rsid w:val="003135EC"/>
    <w:rPr>
      <w:rFonts w:ascii="Times New Roman" w:hAnsi="Times New Roman"/>
      <w:sz w:val="18"/>
      <w:szCs w:val="18"/>
      <w:u w:val="none"/>
    </w:rPr>
  </w:style>
  <w:style w:type="character" w:customStyle="1" w:styleId="FranklinGothicHeavy">
    <w:name w:val="Основной текст + Franklin Gothic Heavy"/>
    <w:aliases w:val="8,5 pt,Основной текст + 9"/>
    <w:basedOn w:val="a5"/>
    <w:uiPriority w:val="99"/>
    <w:rsid w:val="003135EC"/>
    <w:rPr>
      <w:rFonts w:ascii="Franklin Gothic Heavy" w:hAnsi="Franklin Gothic Heavy" w:cs="Franklin Gothic Heavy"/>
      <w:sz w:val="17"/>
      <w:szCs w:val="17"/>
      <w:u w:val="none"/>
    </w:rPr>
  </w:style>
  <w:style w:type="character" w:customStyle="1" w:styleId="TimesNewRoman1">
    <w:name w:val="Основной текст + Times New Roman1"/>
    <w:aliases w:val="4 pt,Не полужирный1,Интервал 0 pt1,Масштаб 200%"/>
    <w:basedOn w:val="a5"/>
    <w:uiPriority w:val="99"/>
    <w:rsid w:val="003135EC"/>
    <w:rPr>
      <w:rFonts w:ascii="Times New Roman" w:hAnsi="Times New Roman"/>
      <w:spacing w:val="0"/>
      <w:w w:val="200"/>
      <w:sz w:val="8"/>
      <w:szCs w:val="8"/>
      <w:u w:val="none"/>
      <w:lang w:val="en-US" w:eastAsia="en-US"/>
    </w:rPr>
  </w:style>
  <w:style w:type="character" w:styleId="HTML">
    <w:name w:val="HTML Acronym"/>
    <w:basedOn w:val="a0"/>
    <w:uiPriority w:val="99"/>
    <w:rsid w:val="003135EC"/>
    <w:rPr>
      <w:rFonts w:cs="Times New Roman"/>
    </w:rPr>
  </w:style>
  <w:style w:type="paragraph" w:styleId="33">
    <w:name w:val="List Number 3"/>
    <w:basedOn w:val="a"/>
    <w:uiPriority w:val="99"/>
    <w:rsid w:val="003135EC"/>
    <w:pPr>
      <w:ind w:left="1080" w:hanging="360"/>
    </w:pPr>
    <w:rPr>
      <w:rFonts w:cs="Times New Roman"/>
    </w:rPr>
  </w:style>
  <w:style w:type="paragraph" w:customStyle="1" w:styleId="ConsPlusNormal">
    <w:name w:val="ConsPlusNormal"/>
    <w:uiPriority w:val="99"/>
    <w:rsid w:val="005F58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8">
    <w:name w:val="page number"/>
    <w:basedOn w:val="a0"/>
    <w:uiPriority w:val="99"/>
    <w:rsid w:val="004E69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9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nglish-easy.info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dsovet.s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learnenglish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aktiveboard.ru" TargetMode="External"/><Relationship Id="rId10" Type="http://schemas.openxmlformats.org/officeDocument/2006/relationships/hyperlink" Target="http://www.it-n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itul.ru" TargetMode="External"/><Relationship Id="rId14" Type="http://schemas.openxmlformats.org/officeDocument/2006/relationships/hyperlink" Target="http://www.englishteacher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C9C5E-B230-4F61-A145-9673DA34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2663</TotalTime>
  <Pages>73</Pages>
  <Words>7374</Words>
  <Characters>42034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8 класс</vt:lpstr>
    </vt:vector>
  </TitlesOfParts>
  <Company>MultiDVD Team</Company>
  <LinksUpToDate>false</LinksUpToDate>
  <CharactersWithSpaces>49310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8 класс</dc:title>
  <dc:subject/>
  <dc:creator>Пользователь Windows</dc:creator>
  <cp:keywords/>
  <dc:description/>
  <cp:lastModifiedBy>XTreme.ws</cp:lastModifiedBy>
  <cp:revision>119</cp:revision>
  <cp:lastPrinted>2017-02-26T12:44:00Z</cp:lastPrinted>
  <dcterms:created xsi:type="dcterms:W3CDTF">2013-09-15T16:34:00Z</dcterms:created>
  <dcterms:modified xsi:type="dcterms:W3CDTF">2018-10-11T15:41:00Z</dcterms:modified>
</cp:coreProperties>
</file>